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54DDE1" w14:textId="77777777" w:rsidR="001A178F" w:rsidRPr="00661D76" w:rsidRDefault="001521FE" w:rsidP="001521FE">
      <w:pPr>
        <w:jc w:val="right"/>
        <w:rPr>
          <w:rFonts w:ascii="ＭＳ 明朝" w:eastAsia="ＭＳ 明朝"/>
          <w:sz w:val="24"/>
        </w:rPr>
      </w:pPr>
      <w:bookmarkStart w:id="0" w:name="_GoBack"/>
      <w:bookmarkEnd w:id="0"/>
      <w:r w:rsidRPr="00661D76">
        <w:rPr>
          <w:rFonts w:ascii="ＭＳ 明朝" w:eastAsia="ＭＳ 明朝" w:hint="eastAsia"/>
          <w:sz w:val="24"/>
        </w:rPr>
        <w:t>【印紙貼付】</w:t>
      </w:r>
    </w:p>
    <w:p w14:paraId="5FD0EC09" w14:textId="77777777" w:rsidR="001A178F" w:rsidRPr="00661D76" w:rsidRDefault="00D231FD" w:rsidP="00022674">
      <w:pPr>
        <w:pStyle w:val="1"/>
      </w:pPr>
      <w:sdt>
        <w:sdtPr>
          <w:rPr>
            <w:rFonts w:ascii="ＭＳ 明朝" w:eastAsia="ＭＳ 明朝" w:hint="eastAsia"/>
          </w:rPr>
          <w:id w:val="2144544068"/>
          <w14:checkbox>
            <w14:checked w14:val="0"/>
            <w14:checkedState w14:val="00FE" w14:font="Wingdings"/>
            <w14:uncheckedState w14:val="2610" w14:font="ＭＳ ゴシック"/>
          </w14:checkbox>
        </w:sdtPr>
        <w:sdtEndPr/>
        <w:sdtContent>
          <w:r w:rsidR="00E756E5" w:rsidRPr="00661D76">
            <w:rPr>
              <w:rFonts w:ascii="ＭＳ ゴシック" w:eastAsia="ＭＳ ゴシック" w:hAnsi="ＭＳ ゴシック" w:hint="eastAsia"/>
            </w:rPr>
            <w:t>☐</w:t>
          </w:r>
        </w:sdtContent>
      </w:sdt>
      <w:r w:rsidR="001A178F" w:rsidRPr="00D231FD">
        <w:rPr>
          <w:rFonts w:hint="eastAsia"/>
          <w:spacing w:val="7"/>
          <w:kern w:val="0"/>
          <w:fitText w:val="3516" w:id="-969108734"/>
        </w:rPr>
        <w:t>発信者情報開示命令申立</w:t>
      </w:r>
      <w:r w:rsidR="001A178F" w:rsidRPr="00D231FD">
        <w:rPr>
          <w:rFonts w:hint="eastAsia"/>
          <w:spacing w:val="1"/>
          <w:kern w:val="0"/>
          <w:fitText w:val="3516" w:id="-969108734"/>
        </w:rPr>
        <w:t>書</w:t>
      </w:r>
    </w:p>
    <w:p w14:paraId="6CFC0A61" w14:textId="77777777" w:rsidR="001A178F" w:rsidRPr="00661D76" w:rsidRDefault="00D231FD" w:rsidP="001A178F">
      <w:pPr>
        <w:jc w:val="center"/>
        <w:rPr>
          <w:rFonts w:ascii="BIZ UDゴシック" w:eastAsia="BIZ UDゴシック" w:hAnsi="BIZ UDゴシック"/>
          <w:sz w:val="28"/>
          <w:szCs w:val="28"/>
        </w:rPr>
      </w:pPr>
      <w:sdt>
        <w:sdtPr>
          <w:rPr>
            <w:rFonts w:ascii="ＭＳ 明朝" w:eastAsia="ＭＳ 明朝" w:hint="eastAsia"/>
            <w:sz w:val="28"/>
            <w:szCs w:val="28"/>
          </w:rPr>
          <w:id w:val="729272869"/>
          <w14:checkbox>
            <w14:checked w14:val="0"/>
            <w14:checkedState w14:val="00FE" w14:font="Wingdings"/>
            <w14:uncheckedState w14:val="2610" w14:font="ＭＳ ゴシック"/>
          </w14:checkbox>
        </w:sdtPr>
        <w:sdtEndPr/>
        <w:sdtContent>
          <w:r w:rsidR="00E756E5" w:rsidRPr="00661D76">
            <w:rPr>
              <w:rFonts w:ascii="ＭＳ ゴシック" w:eastAsia="ＭＳ ゴシック" w:hAnsi="ＭＳ ゴシック" w:hint="eastAsia"/>
              <w:sz w:val="28"/>
              <w:szCs w:val="28"/>
            </w:rPr>
            <w:t>☐</w:t>
          </w:r>
        </w:sdtContent>
      </w:sdt>
      <w:r w:rsidR="001A178F" w:rsidRPr="00D231FD">
        <w:rPr>
          <w:rFonts w:ascii="BIZ UDゴシック" w:eastAsia="BIZ UDゴシック" w:hAnsi="BIZ UDゴシック" w:hint="eastAsia"/>
          <w:spacing w:val="129"/>
          <w:kern w:val="0"/>
          <w:sz w:val="28"/>
          <w:szCs w:val="28"/>
          <w:fitText w:val="3516" w:id="-969108736"/>
        </w:rPr>
        <w:t>提供命令申立</w:t>
      </w:r>
      <w:r w:rsidR="001A178F" w:rsidRPr="00D231FD">
        <w:rPr>
          <w:rFonts w:ascii="BIZ UDゴシック" w:eastAsia="BIZ UDゴシック" w:hAnsi="BIZ UDゴシック" w:hint="eastAsia"/>
          <w:spacing w:val="4"/>
          <w:kern w:val="0"/>
          <w:sz w:val="28"/>
          <w:szCs w:val="28"/>
          <w:fitText w:val="3516" w:id="-969108736"/>
        </w:rPr>
        <w:t>書</w:t>
      </w:r>
    </w:p>
    <w:p w14:paraId="31785D61" w14:textId="7CDE9976" w:rsidR="00D14E3F" w:rsidRPr="00D14E3F" w:rsidRDefault="00D14E3F" w:rsidP="00D14E3F">
      <w:pPr>
        <w:jc w:val="center"/>
        <w:rPr>
          <w:rFonts w:ascii="BIZ UDゴシック" w:eastAsia="BIZ UDゴシック" w:hAnsi="BIZ UDゴシック"/>
          <w:kern w:val="0"/>
          <w:sz w:val="28"/>
          <w:szCs w:val="28"/>
        </w:rPr>
      </w:pPr>
      <w:r>
        <w:rPr>
          <w:rFonts w:ascii="ＭＳ 明朝" w:eastAsia="ＭＳ 明朝"/>
          <w:sz w:val="28"/>
          <w:szCs w:val="28"/>
        </w:rPr>
        <w:t xml:space="preserve">        </w:t>
      </w:r>
      <w:sdt>
        <w:sdtPr>
          <w:rPr>
            <w:rFonts w:ascii="ＭＳ 明朝" w:eastAsia="ＭＳ 明朝" w:hint="eastAsia"/>
            <w:sz w:val="28"/>
            <w:szCs w:val="28"/>
          </w:rPr>
          <w:id w:val="1222327799"/>
          <w14:checkbox>
            <w14:checked w14:val="0"/>
            <w14:checkedState w14:val="00FE" w14:font="Wingdings"/>
            <w14:uncheckedState w14:val="2610" w14:font="ＭＳ ゴシック"/>
          </w14:checkbox>
        </w:sdtPr>
        <w:sdtEndPr/>
        <w:sdtContent>
          <w:r w:rsidR="00E756E5" w:rsidRPr="00661D76">
            <w:rPr>
              <w:rFonts w:ascii="ＭＳ ゴシック" w:eastAsia="ＭＳ ゴシック" w:hAnsi="ＭＳ ゴシック" w:hint="eastAsia"/>
              <w:sz w:val="28"/>
              <w:szCs w:val="28"/>
            </w:rPr>
            <w:t>☐</w:t>
          </w:r>
        </w:sdtContent>
      </w:sdt>
      <w:r w:rsidR="001A178F" w:rsidRPr="00D231FD">
        <w:rPr>
          <w:rFonts w:ascii="BIZ UDゴシック" w:eastAsia="BIZ UDゴシック" w:hAnsi="BIZ UDゴシック" w:hint="eastAsia"/>
          <w:spacing w:val="62"/>
          <w:kern w:val="0"/>
          <w:sz w:val="28"/>
          <w:szCs w:val="28"/>
          <w:fitText w:val="3516" w:id="-969108735"/>
        </w:rPr>
        <w:t>消去禁止命令申立</w:t>
      </w:r>
      <w:r w:rsidR="001A178F" w:rsidRPr="00D231FD">
        <w:rPr>
          <w:rFonts w:ascii="BIZ UDゴシック" w:eastAsia="BIZ UDゴシック" w:hAnsi="BIZ UDゴシック" w:hint="eastAsia"/>
          <w:spacing w:val="2"/>
          <w:kern w:val="0"/>
          <w:sz w:val="28"/>
          <w:szCs w:val="28"/>
          <w:fitText w:val="3516" w:id="-969108735"/>
        </w:rPr>
        <w:t>書</w:t>
      </w:r>
      <w:r>
        <w:rPr>
          <w:rFonts w:ascii="BIZ UDゴシック" w:eastAsia="BIZ UDゴシック" w:hAnsi="BIZ UDゴシック" w:hint="eastAsia"/>
          <w:kern w:val="0"/>
          <w:sz w:val="28"/>
          <w:szCs w:val="28"/>
        </w:rPr>
        <w:t xml:space="preserve">　 </w:t>
      </w:r>
      <w:r w:rsidRPr="00D14E3F">
        <w:rPr>
          <w:rFonts w:ascii="BIZ UDゴシック" w:eastAsia="BIZ UDゴシック" w:hAnsi="BIZ UDゴシック" w:hint="eastAsia"/>
          <w:kern w:val="0"/>
          <w:sz w:val="20"/>
          <w:szCs w:val="20"/>
        </w:rPr>
        <w:t>(</w:t>
      </w:r>
      <w:r w:rsidRPr="00D14E3F">
        <w:rPr>
          <w:rFonts w:ascii="BIZ UDゴシック" w:eastAsia="BIZ UDゴシック" w:hAnsi="BIZ UDゴシック"/>
          <w:kern w:val="0"/>
          <w:sz w:val="20"/>
          <w:szCs w:val="20"/>
        </w:rPr>
        <w:t>ver.</w:t>
      </w:r>
      <w:r w:rsidR="0000176A">
        <w:rPr>
          <w:rFonts w:ascii="BIZ UDゴシック" w:eastAsia="BIZ UDゴシック" w:hAnsi="BIZ UDゴシック" w:hint="eastAsia"/>
          <w:kern w:val="0"/>
          <w:sz w:val="20"/>
          <w:szCs w:val="20"/>
        </w:rPr>
        <w:t>2</w:t>
      </w:r>
      <w:r w:rsidRPr="00D14E3F">
        <w:rPr>
          <w:rFonts w:ascii="BIZ UDゴシック" w:eastAsia="BIZ UDゴシック" w:hAnsi="BIZ UDゴシック" w:hint="eastAsia"/>
          <w:kern w:val="0"/>
          <w:sz w:val="20"/>
          <w:szCs w:val="20"/>
        </w:rPr>
        <w:t>)</w:t>
      </w:r>
    </w:p>
    <w:p w14:paraId="252D8636" w14:textId="77777777" w:rsidR="0098422D" w:rsidRPr="00661D76" w:rsidRDefault="001A178F" w:rsidP="007404F0">
      <w:pPr>
        <w:jc w:val="right"/>
        <w:rPr>
          <w:rFonts w:ascii="ＭＳ 明朝" w:eastAsia="ＭＳ 明朝"/>
          <w:sz w:val="24"/>
        </w:rPr>
      </w:pPr>
      <w:r w:rsidRPr="00661D76">
        <w:rPr>
          <w:rFonts w:ascii="ＭＳ 明朝" w:eastAsia="ＭＳ 明朝" w:hint="eastAsia"/>
          <w:sz w:val="24"/>
        </w:rPr>
        <w:t>【作成日】</w:t>
      </w:r>
    </w:p>
    <w:p w14:paraId="5E8290B2" w14:textId="77777777" w:rsidR="001A178F" w:rsidRPr="00661D76" w:rsidRDefault="001A178F" w:rsidP="007404F0">
      <w:pPr>
        <w:jc w:val="right"/>
        <w:rPr>
          <w:rFonts w:ascii="ＭＳ 明朝" w:eastAsia="ＭＳ 明朝"/>
          <w:sz w:val="24"/>
        </w:rPr>
      </w:pPr>
      <w:r w:rsidRPr="00661D76">
        <w:rPr>
          <w:rFonts w:ascii="ＭＳ 明朝" w:eastAsia="ＭＳ 明朝" w:hint="eastAsia"/>
          <w:sz w:val="24"/>
        </w:rPr>
        <w:t>【作成名義人</w:t>
      </w:r>
      <w:r w:rsidR="004604D7" w:rsidRPr="00661D76">
        <w:rPr>
          <w:rFonts w:ascii="ＭＳ 明朝" w:eastAsia="ＭＳ 明朝" w:hint="eastAsia"/>
          <w:sz w:val="24"/>
        </w:rPr>
        <w:t>の記名押印</w:t>
      </w:r>
      <w:r w:rsidRPr="00661D76">
        <w:rPr>
          <w:rFonts w:ascii="ＭＳ 明朝" w:eastAsia="ＭＳ 明朝" w:hint="eastAsia"/>
          <w:sz w:val="24"/>
        </w:rPr>
        <w:t>】</w:t>
      </w:r>
    </w:p>
    <w:p w14:paraId="51F5D6A7" w14:textId="77777777" w:rsidR="001A178F" w:rsidRPr="00661D76" w:rsidRDefault="001A178F">
      <w:pPr>
        <w:rPr>
          <w:rFonts w:ascii="ＭＳ 明朝" w:eastAsia="ＭＳ 明朝"/>
          <w:sz w:val="24"/>
        </w:rPr>
      </w:pPr>
    </w:p>
    <w:tbl>
      <w:tblPr>
        <w:tblStyle w:val="a9"/>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6237"/>
      </w:tblGrid>
      <w:tr w:rsidR="00661D76" w:rsidRPr="00661D76" w14:paraId="64F4CC3E" w14:textId="77777777" w:rsidTr="0000176A">
        <w:tc>
          <w:tcPr>
            <w:tcW w:w="3261" w:type="dxa"/>
          </w:tcPr>
          <w:p w14:paraId="5F38A446" w14:textId="11FBA839" w:rsidR="00206DB6" w:rsidRPr="00661D76" w:rsidRDefault="00EF3C5C" w:rsidP="007B52E2">
            <w:pPr>
              <w:jc w:val="left"/>
              <w:rPr>
                <w:rFonts w:ascii="ＭＳ 明朝" w:eastAsia="ＭＳ 明朝"/>
                <w:sz w:val="24"/>
              </w:rPr>
            </w:pPr>
            <w:r>
              <w:rPr>
                <w:rFonts w:ascii="ＭＳ 明朝" w:eastAsia="ＭＳ 明朝" w:hint="eastAsia"/>
                <w:sz w:val="24"/>
              </w:rPr>
              <w:t>発信者情報開示命令事件手続</w:t>
            </w:r>
            <w:r w:rsidR="007B52E2" w:rsidRPr="00661D76">
              <w:rPr>
                <w:rFonts w:ascii="ＭＳ 明朝" w:eastAsia="ＭＳ 明朝" w:hint="eastAsia"/>
                <w:sz w:val="24"/>
              </w:rPr>
              <w:t>規則２条１項</w:t>
            </w:r>
            <w:r w:rsidR="00883630" w:rsidRPr="00661D76">
              <w:rPr>
                <w:rFonts w:ascii="ＭＳ 明朝" w:eastAsia="ＭＳ 明朝" w:hint="eastAsia"/>
                <w:sz w:val="24"/>
              </w:rPr>
              <w:t>の事件</w:t>
            </w:r>
            <w:r w:rsidR="007B52E2" w:rsidRPr="00661D76">
              <w:rPr>
                <w:rFonts w:ascii="ＭＳ 明朝" w:eastAsia="ＭＳ 明朝" w:hint="eastAsia"/>
                <w:sz w:val="24"/>
              </w:rPr>
              <w:t>等：(</w:t>
            </w:r>
            <w:r w:rsidR="00D93A8A" w:rsidRPr="00661D76">
              <w:rPr>
                <w:rFonts w:ascii="ＭＳ 明朝" w:eastAsia="ＭＳ 明朝" w:hint="eastAsia"/>
                <w:sz w:val="24"/>
              </w:rPr>
              <w:t>同一投稿が対象の</w:t>
            </w:r>
            <w:r w:rsidR="007B52E2" w:rsidRPr="00661D76">
              <w:rPr>
                <w:rFonts w:ascii="ＭＳ 明朝" w:eastAsia="ＭＳ 明朝" w:hint="eastAsia"/>
                <w:sz w:val="24"/>
              </w:rPr>
              <w:t>直近及び</w:t>
            </w:r>
            <w:r w:rsidR="00D93A8A" w:rsidRPr="00661D76">
              <w:rPr>
                <w:rFonts w:ascii="ＭＳ 明朝" w:eastAsia="ＭＳ 明朝" w:hint="eastAsia"/>
                <w:sz w:val="24"/>
              </w:rPr>
              <w:t>最</w:t>
            </w:r>
            <w:r w:rsidR="00883630" w:rsidRPr="00661D76">
              <w:rPr>
                <w:rFonts w:ascii="ＭＳ 明朝" w:eastAsia="ＭＳ 明朝" w:hint="eastAsia"/>
                <w:sz w:val="24"/>
              </w:rPr>
              <w:t>先頭</w:t>
            </w:r>
            <w:r w:rsidR="00D93A8A" w:rsidRPr="00661D76">
              <w:rPr>
                <w:rFonts w:ascii="ＭＳ 明朝" w:eastAsia="ＭＳ 明朝" w:hint="eastAsia"/>
                <w:sz w:val="24"/>
              </w:rPr>
              <w:t>の</w:t>
            </w:r>
            <w:r w:rsidR="007B52E2" w:rsidRPr="00661D76">
              <w:rPr>
                <w:rFonts w:ascii="ＭＳ 明朝" w:eastAsia="ＭＳ 明朝" w:hint="eastAsia"/>
                <w:sz w:val="24"/>
              </w:rPr>
              <w:t>各</w:t>
            </w:r>
            <w:r w:rsidR="00D93A8A" w:rsidRPr="00661D76">
              <w:rPr>
                <w:rFonts w:ascii="ＭＳ 明朝" w:eastAsia="ＭＳ 明朝" w:hint="eastAsia"/>
                <w:sz w:val="24"/>
              </w:rPr>
              <w:t>事件</w:t>
            </w:r>
            <w:r w:rsidR="007B52E2" w:rsidRPr="00661D76">
              <w:rPr>
                <w:rFonts w:ascii="ＭＳ 明朝" w:eastAsia="ＭＳ 明朝" w:hint="eastAsia"/>
                <w:sz w:val="24"/>
              </w:rPr>
              <w:t>)</w:t>
            </w:r>
          </w:p>
        </w:tc>
        <w:tc>
          <w:tcPr>
            <w:tcW w:w="6237" w:type="dxa"/>
          </w:tcPr>
          <w:p w14:paraId="5E7AD486" w14:textId="2A5FADAA" w:rsidR="002C0D39" w:rsidRPr="00661D76" w:rsidRDefault="00D231FD" w:rsidP="002C0D39">
            <w:pPr>
              <w:rPr>
                <w:rFonts w:ascii="ＭＳ 明朝" w:eastAsia="ＭＳ 明朝"/>
                <w:sz w:val="24"/>
              </w:rPr>
            </w:pPr>
            <w:sdt>
              <w:sdtPr>
                <w:rPr>
                  <w:rFonts w:ascii="ＭＳ 明朝" w:eastAsia="ＭＳ 明朝" w:hint="eastAsia"/>
                  <w:sz w:val="24"/>
                </w:rPr>
                <w:id w:val="685794054"/>
                <w14:checkbox>
                  <w14:checked w14:val="0"/>
                  <w14:checkedState w14:val="00FE" w14:font="Wingdings"/>
                  <w14:uncheckedState w14:val="2610" w14:font="ＭＳ ゴシック"/>
                </w14:checkbox>
              </w:sdtPr>
              <w:sdtEndPr/>
              <w:sdtContent>
                <w:r w:rsidR="00D93A8A" w:rsidRPr="00661D76">
                  <w:rPr>
                    <w:rFonts w:ascii="ＭＳ ゴシック" w:eastAsia="ＭＳ ゴシック" w:hAnsi="ＭＳ ゴシック" w:hint="eastAsia"/>
                    <w:sz w:val="24"/>
                  </w:rPr>
                  <w:t>☐</w:t>
                </w:r>
              </w:sdtContent>
            </w:sdt>
            <w:r w:rsidR="002C0D39" w:rsidRPr="00661D76">
              <w:rPr>
                <w:rFonts w:ascii="ＭＳ 明朝" w:eastAsia="ＭＳ 明朝" w:hint="eastAsia"/>
                <w:sz w:val="24"/>
              </w:rPr>
              <w:t>令和　　年（発チ）第　　　　号</w:t>
            </w:r>
            <w:r w:rsidR="00D93A8A" w:rsidRPr="00661D76">
              <w:rPr>
                <w:rFonts w:ascii="ＭＳ 明朝" w:eastAsia="ＭＳ 明朝" w:hint="eastAsia"/>
                <w:sz w:val="24"/>
              </w:rPr>
              <w:t>（</w:t>
            </w:r>
            <w:r w:rsidR="00883630" w:rsidRPr="00661D76">
              <w:rPr>
                <w:rFonts w:ascii="ＭＳ 明朝" w:eastAsia="ＭＳ 明朝" w:hint="eastAsia"/>
                <w:sz w:val="24"/>
              </w:rPr>
              <w:t>規則２条１項</w:t>
            </w:r>
            <w:r w:rsidR="00D93A8A" w:rsidRPr="00661D76">
              <w:rPr>
                <w:rFonts w:ascii="ＭＳ 明朝" w:eastAsia="ＭＳ 明朝" w:hint="eastAsia"/>
                <w:sz w:val="24"/>
              </w:rPr>
              <w:t>）</w:t>
            </w:r>
          </w:p>
          <w:p w14:paraId="293803C1" w14:textId="77ED0324" w:rsidR="00D93A8A" w:rsidRPr="00661D76" w:rsidRDefault="00D231FD" w:rsidP="007B52E2">
            <w:pPr>
              <w:rPr>
                <w:rFonts w:ascii="ＭＳ 明朝" w:eastAsia="ＭＳ 明朝"/>
                <w:sz w:val="24"/>
              </w:rPr>
            </w:pPr>
            <w:sdt>
              <w:sdtPr>
                <w:rPr>
                  <w:rFonts w:ascii="ＭＳ 明朝" w:eastAsia="ＭＳ 明朝" w:hint="eastAsia"/>
                  <w:sz w:val="24"/>
                </w:rPr>
                <w:id w:val="2114935339"/>
                <w14:checkbox>
                  <w14:checked w14:val="0"/>
                  <w14:checkedState w14:val="00FE" w14:font="Wingdings"/>
                  <w14:uncheckedState w14:val="2610" w14:font="ＭＳ ゴシック"/>
                </w14:checkbox>
              </w:sdtPr>
              <w:sdtEndPr/>
              <w:sdtContent>
                <w:r w:rsidR="00D93A8A" w:rsidRPr="00661D76">
                  <w:rPr>
                    <w:rFonts w:ascii="ＭＳ ゴシック" w:eastAsia="ＭＳ ゴシック" w:hAnsi="ＭＳ ゴシック" w:hint="eastAsia"/>
                    <w:sz w:val="24"/>
                  </w:rPr>
                  <w:t>☐</w:t>
                </w:r>
              </w:sdtContent>
            </w:sdt>
            <w:r w:rsidR="00D93A8A" w:rsidRPr="00661D76">
              <w:rPr>
                <w:rFonts w:ascii="ＭＳ 明朝" w:eastAsia="ＭＳ 明朝" w:hint="eastAsia"/>
                <w:sz w:val="24"/>
              </w:rPr>
              <w:t>令和　　年（発チ）第　　　　号（最先</w:t>
            </w:r>
            <w:r w:rsidR="00883630" w:rsidRPr="00661D76">
              <w:rPr>
                <w:rFonts w:ascii="ＭＳ 明朝" w:eastAsia="ＭＳ 明朝" w:hint="eastAsia"/>
                <w:sz w:val="24"/>
              </w:rPr>
              <w:t>頭</w:t>
            </w:r>
            <w:r w:rsidR="00D93A8A" w:rsidRPr="00661D76">
              <w:rPr>
                <w:rFonts w:ascii="ＭＳ 明朝" w:eastAsia="ＭＳ 明朝" w:hint="eastAsia"/>
                <w:sz w:val="24"/>
              </w:rPr>
              <w:t>）</w:t>
            </w:r>
          </w:p>
        </w:tc>
      </w:tr>
    </w:tbl>
    <w:p w14:paraId="1E4C4B28" w14:textId="79C1E865" w:rsidR="001A178F" w:rsidRPr="00661D76" w:rsidRDefault="004D6956" w:rsidP="004D6956">
      <w:pPr>
        <w:ind w:firstLine="285"/>
        <w:rPr>
          <w:rFonts w:ascii="ＭＳ 明朝" w:eastAsia="ＭＳ 明朝"/>
          <w:sz w:val="24"/>
        </w:rPr>
      </w:pPr>
      <w:r w:rsidRPr="00661D76">
        <w:rPr>
          <w:rFonts w:ascii="ＭＳ 明朝" w:eastAsia="ＭＳ 明朝" w:hint="eastAsia"/>
          <w:sz w:val="24"/>
        </w:rPr>
        <w:t>規則</w:t>
      </w:r>
      <w:r w:rsidR="002527AD" w:rsidRPr="00661D76">
        <w:rPr>
          <w:rFonts w:ascii="ＭＳ 明朝" w:eastAsia="ＭＳ 明朝" w:hint="eastAsia"/>
          <w:sz w:val="24"/>
        </w:rPr>
        <w:t>４条</w:t>
      </w:r>
      <w:r w:rsidR="00FD7713" w:rsidRPr="00661D76">
        <w:rPr>
          <w:rFonts w:ascii="ＭＳ 明朝" w:eastAsia="ＭＳ 明朝" w:hint="eastAsia"/>
          <w:sz w:val="24"/>
        </w:rPr>
        <w:t>２項</w:t>
      </w:r>
      <w:r w:rsidR="001A178F" w:rsidRPr="00661D76">
        <w:rPr>
          <w:rFonts w:ascii="ＭＳ 明朝" w:eastAsia="ＭＳ 明朝" w:hint="eastAsia"/>
          <w:sz w:val="24"/>
        </w:rPr>
        <w:t>の事件</w:t>
      </w:r>
      <w:r w:rsidRPr="00661D76">
        <w:rPr>
          <w:rFonts w:ascii="ＭＳ 明朝" w:eastAsia="ＭＳ 明朝" w:hint="eastAsia"/>
          <w:sz w:val="24"/>
        </w:rPr>
        <w:t>：</w:t>
      </w:r>
      <w:sdt>
        <w:sdtPr>
          <w:rPr>
            <w:rFonts w:ascii="ＭＳ 明朝" w:eastAsia="ＭＳ 明朝" w:hint="eastAsia"/>
            <w:sz w:val="24"/>
          </w:rPr>
          <w:id w:val="-1641417127"/>
          <w14:checkbox>
            <w14:checked w14:val="0"/>
            <w14:checkedState w14:val="00FE" w14:font="Wingdings"/>
            <w14:uncheckedState w14:val="2610" w14:font="ＭＳ ゴシック"/>
          </w14:checkbox>
        </w:sdtPr>
        <w:sdtEndPr/>
        <w:sdtContent>
          <w:r w:rsidR="00FD7713" w:rsidRPr="00661D76">
            <w:rPr>
              <w:rFonts w:ascii="ＭＳ ゴシック" w:eastAsia="ＭＳ ゴシック" w:hAnsi="ＭＳ ゴシック" w:hint="eastAsia"/>
              <w:sz w:val="24"/>
            </w:rPr>
            <w:t>☐</w:t>
          </w:r>
        </w:sdtContent>
      </w:sdt>
      <w:r w:rsidR="001A178F" w:rsidRPr="00661D76">
        <w:rPr>
          <w:rFonts w:ascii="ＭＳ 明朝" w:eastAsia="ＭＳ 明朝" w:hint="eastAsia"/>
          <w:sz w:val="24"/>
        </w:rPr>
        <w:t>令和　　年（発チ）第　　　　号</w:t>
      </w:r>
    </w:p>
    <w:p w14:paraId="6FEBEED5" w14:textId="77777777" w:rsidR="00206DB6" w:rsidRPr="00661D76" w:rsidRDefault="007404F0" w:rsidP="007404F0">
      <w:pPr>
        <w:ind w:firstLine="285"/>
        <w:rPr>
          <w:rFonts w:ascii="ＭＳ 明朝" w:eastAsia="ＭＳ 明朝"/>
          <w:sz w:val="24"/>
        </w:rPr>
      </w:pPr>
      <w:r w:rsidRPr="00661D76">
        <w:rPr>
          <w:rFonts w:ascii="ＭＳ 明朝" w:eastAsia="ＭＳ 明朝" w:hint="eastAsia"/>
          <w:sz w:val="24"/>
        </w:rPr>
        <w:t xml:space="preserve">目録確認欄　</w:t>
      </w:r>
      <w:sdt>
        <w:sdtPr>
          <w:rPr>
            <w:rFonts w:ascii="ＭＳ 明朝" w:eastAsia="ＭＳ 明朝" w:hint="eastAsia"/>
            <w:sz w:val="24"/>
          </w:rPr>
          <w:id w:val="1405881061"/>
          <w14:checkbox>
            <w14:checked w14:val="0"/>
            <w14:checkedState w14:val="00FE" w14:font="Wingdings"/>
            <w14:uncheckedState w14:val="2610" w14:font="ＭＳ ゴシック"/>
          </w14:checkbox>
        </w:sdtPr>
        <w:sdtEndPr/>
        <w:sdtContent>
          <w:r w:rsidR="00E756E5" w:rsidRPr="00661D76">
            <w:rPr>
              <w:rFonts w:ascii="ＭＳ ゴシック" w:eastAsia="ＭＳ ゴシック" w:hAnsi="ＭＳ ゴシック" w:hint="eastAsia"/>
              <w:sz w:val="24"/>
            </w:rPr>
            <w:t>☐</w:t>
          </w:r>
        </w:sdtContent>
      </w:sdt>
      <w:r w:rsidRPr="00661D76">
        <w:rPr>
          <w:rFonts w:ascii="ＭＳ 明朝" w:eastAsia="ＭＳ 明朝" w:hint="eastAsia"/>
          <w:sz w:val="24"/>
        </w:rPr>
        <w:t xml:space="preserve">当事者目録　</w:t>
      </w:r>
      <w:sdt>
        <w:sdtPr>
          <w:rPr>
            <w:rFonts w:ascii="ＭＳ 明朝" w:eastAsia="ＭＳ 明朝" w:hint="eastAsia"/>
            <w:sz w:val="24"/>
          </w:rPr>
          <w:id w:val="589979299"/>
          <w14:checkbox>
            <w14:checked w14:val="0"/>
            <w14:checkedState w14:val="00FE" w14:font="Wingdings"/>
            <w14:uncheckedState w14:val="2610" w14:font="ＭＳ ゴシック"/>
          </w14:checkbox>
        </w:sdtPr>
        <w:sdtEndPr/>
        <w:sdtContent>
          <w:r w:rsidR="00D93A8A" w:rsidRPr="00661D76">
            <w:rPr>
              <w:rFonts w:ascii="ＭＳ ゴシック" w:eastAsia="ＭＳ ゴシック" w:hAnsi="ＭＳ ゴシック" w:hint="eastAsia"/>
              <w:sz w:val="24"/>
            </w:rPr>
            <w:t>☐</w:t>
          </w:r>
        </w:sdtContent>
      </w:sdt>
      <w:r w:rsidRPr="00661D76">
        <w:rPr>
          <w:rFonts w:ascii="ＭＳ 明朝" w:eastAsia="ＭＳ 明朝" w:hint="eastAsia"/>
          <w:sz w:val="24"/>
        </w:rPr>
        <w:t>発信者情報目録</w:t>
      </w:r>
      <w:r w:rsidR="00206DB6" w:rsidRPr="00661D76">
        <w:rPr>
          <w:rFonts w:ascii="ＭＳ 明朝" w:eastAsia="ＭＳ 明朝" w:hint="eastAsia"/>
          <w:sz w:val="24"/>
        </w:rPr>
        <w:t xml:space="preserve">　</w:t>
      </w:r>
      <w:sdt>
        <w:sdtPr>
          <w:rPr>
            <w:rFonts w:ascii="ＭＳ 明朝" w:eastAsia="ＭＳ 明朝" w:hint="eastAsia"/>
            <w:sz w:val="24"/>
          </w:rPr>
          <w:id w:val="763345423"/>
          <w14:checkbox>
            <w14:checked w14:val="0"/>
            <w14:checkedState w14:val="00FE" w14:font="Wingdings"/>
            <w14:uncheckedState w14:val="2610" w14:font="ＭＳ ゴシック"/>
          </w14:checkbox>
        </w:sdtPr>
        <w:sdtEndPr/>
        <w:sdtContent>
          <w:r w:rsidR="00E756E5" w:rsidRPr="00661D76">
            <w:rPr>
              <w:rFonts w:ascii="ＭＳ ゴシック" w:eastAsia="ＭＳ ゴシック" w:hAnsi="ＭＳ ゴシック" w:hint="eastAsia"/>
              <w:sz w:val="24"/>
            </w:rPr>
            <w:t>☐</w:t>
          </w:r>
        </w:sdtContent>
      </w:sdt>
      <w:r w:rsidRPr="00661D76">
        <w:rPr>
          <w:rFonts w:ascii="ＭＳ 明朝" w:eastAsia="ＭＳ 明朝" w:hint="eastAsia"/>
          <w:sz w:val="24"/>
        </w:rPr>
        <w:t>投稿記事目録</w:t>
      </w:r>
    </w:p>
    <w:p w14:paraId="438742B1" w14:textId="19212330" w:rsidR="007404F0" w:rsidRPr="00661D76" w:rsidRDefault="007404F0" w:rsidP="0000176A">
      <w:pPr>
        <w:ind w:leftChars="550" w:left="1225" w:firstLine="284"/>
        <w:rPr>
          <w:rFonts w:ascii="ＭＳ 明朝" w:eastAsia="ＭＳ 明朝"/>
          <w:sz w:val="24"/>
        </w:rPr>
      </w:pPr>
      <w:r w:rsidRPr="00661D76">
        <w:rPr>
          <w:rFonts w:ascii="ＭＳ 明朝" w:eastAsia="ＭＳ 明朝" w:hint="eastAsia"/>
          <w:sz w:val="24"/>
        </w:rPr>
        <w:t xml:space="preserve">　</w:t>
      </w:r>
      <w:sdt>
        <w:sdtPr>
          <w:rPr>
            <w:rFonts w:ascii="ＭＳ 明朝" w:eastAsia="ＭＳ 明朝" w:hint="eastAsia"/>
            <w:sz w:val="24"/>
          </w:rPr>
          <w:id w:val="-1654136101"/>
          <w14:checkbox>
            <w14:checked w14:val="0"/>
            <w14:checkedState w14:val="00FE" w14:font="Wingdings"/>
            <w14:uncheckedState w14:val="2610" w14:font="ＭＳ ゴシック"/>
          </w14:checkbox>
        </w:sdtPr>
        <w:sdtEndPr/>
        <w:sdtContent>
          <w:r w:rsidR="00DA434F" w:rsidRPr="00661D76">
            <w:rPr>
              <w:rFonts w:ascii="ＭＳ ゴシック" w:eastAsia="ＭＳ ゴシック" w:hAnsi="ＭＳ ゴシック" w:hint="eastAsia"/>
              <w:sz w:val="24"/>
            </w:rPr>
            <w:t>☐</w:t>
          </w:r>
        </w:sdtContent>
      </w:sdt>
      <w:r w:rsidR="00DA434F" w:rsidRPr="00661D76">
        <w:rPr>
          <w:rFonts w:ascii="ＭＳ 明朝" w:eastAsia="ＭＳ 明朝" w:hint="eastAsia"/>
          <w:sz w:val="24"/>
        </w:rPr>
        <w:t>権利侵害の説明</w:t>
      </w:r>
      <w:r w:rsidR="00EF3C5C">
        <w:rPr>
          <w:rFonts w:ascii="ＭＳ 明朝" w:eastAsia="ＭＳ 明朝" w:hint="eastAsia"/>
          <w:sz w:val="24"/>
        </w:rPr>
        <w:t xml:space="preserve">　</w:t>
      </w:r>
      <w:sdt>
        <w:sdtPr>
          <w:rPr>
            <w:rFonts w:ascii="ＭＳ 明朝" w:eastAsia="ＭＳ 明朝" w:hint="eastAsia"/>
            <w:sz w:val="24"/>
          </w:rPr>
          <w:id w:val="601698060"/>
          <w14:checkbox>
            <w14:checked w14:val="0"/>
            <w14:checkedState w14:val="00FE" w14:font="Wingdings"/>
            <w14:uncheckedState w14:val="2610" w14:font="ＭＳ ゴシック"/>
          </w14:checkbox>
        </w:sdtPr>
        <w:sdtEndPr/>
        <w:sdtContent>
          <w:r w:rsidR="00E756E5" w:rsidRPr="00661D76">
            <w:rPr>
              <w:rFonts w:ascii="ＭＳ ゴシック" w:eastAsia="ＭＳ ゴシック" w:hAnsi="ＭＳ ゴシック" w:hint="eastAsia"/>
              <w:sz w:val="24"/>
            </w:rPr>
            <w:t>☐</w:t>
          </w:r>
        </w:sdtContent>
      </w:sdt>
      <w:r w:rsidRPr="00661D76">
        <w:rPr>
          <w:rFonts w:ascii="ＭＳ 明朝" w:eastAsia="ＭＳ 明朝" w:hint="eastAsia"/>
          <w:sz w:val="24"/>
        </w:rPr>
        <w:t>主文目録（提供命令申立てがある場合）</w:t>
      </w:r>
    </w:p>
    <w:p w14:paraId="37164AA1" w14:textId="77777777" w:rsidR="007404F0" w:rsidRPr="00661D76" w:rsidRDefault="007404F0">
      <w:pPr>
        <w:rPr>
          <w:rFonts w:ascii="ＭＳ 明朝" w:eastAsia="ＭＳ 明朝"/>
          <w:sz w:val="24"/>
        </w:rPr>
      </w:pPr>
    </w:p>
    <w:p w14:paraId="6D39E385" w14:textId="77777777" w:rsidR="007404F0" w:rsidRPr="00661D76" w:rsidRDefault="007404F0" w:rsidP="007404F0">
      <w:pPr>
        <w:ind w:firstLineChars="200" w:firstLine="505"/>
        <w:rPr>
          <w:rFonts w:ascii="ＭＳ 明朝" w:eastAsia="ＭＳ 明朝"/>
          <w:sz w:val="24"/>
        </w:rPr>
      </w:pPr>
      <w:r w:rsidRPr="00661D76">
        <w:rPr>
          <w:rFonts w:ascii="ＭＳ 明朝" w:eastAsia="ＭＳ 明朝" w:hint="eastAsia"/>
          <w:sz w:val="24"/>
        </w:rPr>
        <w:t>当事者の表示　　別紙当事者目録のとおり</w:t>
      </w:r>
    </w:p>
    <w:p w14:paraId="60DA47C5" w14:textId="77777777" w:rsidR="00BC75EE" w:rsidRPr="00661D76" w:rsidRDefault="00BC75EE" w:rsidP="00CE569A">
      <w:pPr>
        <w:rPr>
          <w:rFonts w:ascii="ＭＳ 明朝" w:eastAsia="ＭＳ 明朝"/>
          <w:sz w:val="24"/>
        </w:rPr>
      </w:pPr>
    </w:p>
    <w:p w14:paraId="3100447B" w14:textId="77777777" w:rsidR="007404F0" w:rsidRPr="00661D76" w:rsidRDefault="007404F0" w:rsidP="00022674">
      <w:pPr>
        <w:pStyle w:val="1"/>
      </w:pPr>
      <w:r w:rsidRPr="00661D76">
        <w:rPr>
          <w:rFonts w:hint="eastAsia"/>
        </w:rPr>
        <w:t>申立ての趣旨</w:t>
      </w:r>
    </w:p>
    <w:p w14:paraId="724FFC72" w14:textId="77777777" w:rsidR="007404F0" w:rsidRPr="00661D76" w:rsidRDefault="007404F0" w:rsidP="001A178F">
      <w:pPr>
        <w:ind w:firstLine="285"/>
        <w:rPr>
          <w:rFonts w:ascii="BIZ UDゴシック" w:eastAsia="BIZ UDゴシック" w:hAnsi="BIZ UDゴシック"/>
          <w:sz w:val="24"/>
        </w:rPr>
      </w:pPr>
      <w:r w:rsidRPr="00661D76">
        <w:rPr>
          <w:rFonts w:ascii="BIZ UDゴシック" w:eastAsia="BIZ UDゴシック" w:hAnsi="BIZ UDゴシック" w:hint="eastAsia"/>
          <w:sz w:val="24"/>
        </w:rPr>
        <w:t>【開示命令】</w:t>
      </w:r>
    </w:p>
    <w:p w14:paraId="0194927C" w14:textId="77777777" w:rsidR="001A178F" w:rsidRPr="00661D76" w:rsidRDefault="00D231FD" w:rsidP="001A178F">
      <w:pPr>
        <w:ind w:firstLine="285"/>
        <w:rPr>
          <w:rFonts w:ascii="ＭＳ 明朝" w:eastAsia="ＭＳ 明朝"/>
          <w:sz w:val="24"/>
        </w:rPr>
      </w:pPr>
      <w:sdt>
        <w:sdtPr>
          <w:rPr>
            <w:rFonts w:ascii="ＭＳ 明朝" w:eastAsia="ＭＳ 明朝" w:hint="eastAsia"/>
            <w:sz w:val="24"/>
          </w:rPr>
          <w:id w:val="-1120076586"/>
          <w14:checkbox>
            <w14:checked w14:val="0"/>
            <w14:checkedState w14:val="00FE" w14:font="Wingdings"/>
            <w14:uncheckedState w14:val="2610" w14:font="ＭＳ ゴシック"/>
          </w14:checkbox>
        </w:sdtPr>
        <w:sdtEndPr/>
        <w:sdtContent>
          <w:r w:rsidR="00E756E5" w:rsidRPr="00661D76">
            <w:rPr>
              <w:rFonts w:ascii="ＭＳ ゴシック" w:eastAsia="ＭＳ ゴシック" w:hAnsi="ＭＳ ゴシック" w:hint="eastAsia"/>
              <w:sz w:val="24"/>
            </w:rPr>
            <w:t>☐</w:t>
          </w:r>
        </w:sdtContent>
      </w:sdt>
      <w:r w:rsidR="001A178F" w:rsidRPr="00661D76">
        <w:rPr>
          <w:rFonts w:ascii="ＭＳ 明朝" w:eastAsia="ＭＳ 明朝" w:hint="eastAsia"/>
          <w:sz w:val="24"/>
        </w:rPr>
        <w:t xml:space="preserve">　相手方は、申立人に対し、別紙発信者情報目録記載の各情報を開示せよ。</w:t>
      </w:r>
    </w:p>
    <w:p w14:paraId="3BC45645" w14:textId="77777777" w:rsidR="001521FE" w:rsidRPr="00661D76" w:rsidRDefault="001521FE" w:rsidP="001A178F">
      <w:pPr>
        <w:ind w:firstLine="285"/>
        <w:rPr>
          <w:rFonts w:ascii="ＭＳ 明朝" w:eastAsia="ＭＳ 明朝"/>
          <w:sz w:val="24"/>
        </w:rPr>
      </w:pPr>
    </w:p>
    <w:p w14:paraId="762E69E2" w14:textId="77777777" w:rsidR="007404F0" w:rsidRPr="00661D76" w:rsidRDefault="007404F0" w:rsidP="001A178F">
      <w:pPr>
        <w:ind w:firstLine="285"/>
        <w:rPr>
          <w:rFonts w:ascii="BIZ UDゴシック" w:eastAsia="BIZ UDゴシック" w:hAnsi="BIZ UDゴシック"/>
          <w:sz w:val="24"/>
        </w:rPr>
      </w:pPr>
      <w:r w:rsidRPr="00661D76">
        <w:rPr>
          <w:rFonts w:ascii="BIZ UDゴシック" w:eastAsia="BIZ UDゴシック" w:hAnsi="BIZ UDゴシック" w:hint="eastAsia"/>
          <w:sz w:val="24"/>
        </w:rPr>
        <w:t>【提供命令】</w:t>
      </w:r>
    </w:p>
    <w:p w14:paraId="6DA10014" w14:textId="77777777" w:rsidR="001A178F" w:rsidRPr="00661D76" w:rsidRDefault="00D231FD" w:rsidP="001A178F">
      <w:pPr>
        <w:ind w:firstLine="285"/>
        <w:rPr>
          <w:rFonts w:ascii="ＭＳ 明朝" w:eastAsia="ＭＳ 明朝"/>
          <w:sz w:val="24"/>
        </w:rPr>
      </w:pPr>
      <w:sdt>
        <w:sdtPr>
          <w:rPr>
            <w:rFonts w:ascii="ＭＳ 明朝" w:eastAsia="ＭＳ 明朝" w:hint="eastAsia"/>
            <w:sz w:val="24"/>
          </w:rPr>
          <w:id w:val="93071459"/>
          <w14:checkbox>
            <w14:checked w14:val="0"/>
            <w14:checkedState w14:val="00FE" w14:font="Wingdings"/>
            <w14:uncheckedState w14:val="2610" w14:font="ＭＳ ゴシック"/>
          </w14:checkbox>
        </w:sdtPr>
        <w:sdtEndPr/>
        <w:sdtContent>
          <w:r w:rsidR="00E756E5" w:rsidRPr="00661D76">
            <w:rPr>
              <w:rFonts w:ascii="ＭＳ ゴシック" w:eastAsia="ＭＳ ゴシック" w:hAnsi="ＭＳ ゴシック" w:hint="eastAsia"/>
              <w:sz w:val="24"/>
            </w:rPr>
            <w:t>☐</w:t>
          </w:r>
        </w:sdtContent>
      </w:sdt>
      <w:r w:rsidR="001A178F" w:rsidRPr="00661D76">
        <w:rPr>
          <w:rFonts w:ascii="ＭＳ 明朝" w:eastAsia="ＭＳ 明朝" w:hint="eastAsia"/>
          <w:sz w:val="24"/>
        </w:rPr>
        <w:t xml:space="preserve">　別紙主文目録記載のとおり</w:t>
      </w:r>
    </w:p>
    <w:p w14:paraId="548CFE91" w14:textId="77777777" w:rsidR="001521FE" w:rsidRPr="00661D76" w:rsidRDefault="001521FE" w:rsidP="001A178F">
      <w:pPr>
        <w:ind w:firstLine="285"/>
        <w:rPr>
          <w:rFonts w:ascii="ＭＳ 明朝" w:eastAsia="ＭＳ 明朝"/>
          <w:sz w:val="24"/>
        </w:rPr>
      </w:pPr>
    </w:p>
    <w:p w14:paraId="400EF1E5" w14:textId="77777777" w:rsidR="007404F0" w:rsidRPr="00661D76" w:rsidRDefault="007404F0" w:rsidP="001A178F">
      <w:pPr>
        <w:ind w:firstLine="285"/>
        <w:rPr>
          <w:rFonts w:ascii="BIZ UDゴシック" w:eastAsia="BIZ UDゴシック" w:hAnsi="BIZ UDゴシック"/>
          <w:sz w:val="24"/>
        </w:rPr>
      </w:pPr>
      <w:r w:rsidRPr="00661D76">
        <w:rPr>
          <w:rFonts w:ascii="BIZ UDゴシック" w:eastAsia="BIZ UDゴシック" w:hAnsi="BIZ UDゴシック" w:hint="eastAsia"/>
          <w:sz w:val="24"/>
        </w:rPr>
        <w:t>【消去禁止命令】</w:t>
      </w:r>
    </w:p>
    <w:p w14:paraId="1862A347" w14:textId="77777777" w:rsidR="001521FE" w:rsidRPr="00661D76" w:rsidRDefault="00D231FD" w:rsidP="00CE569A">
      <w:pPr>
        <w:ind w:leftChars="131" w:left="471" w:hangingChars="71" w:hanging="179"/>
        <w:rPr>
          <w:rFonts w:ascii="ＭＳ 明朝" w:eastAsia="ＭＳ 明朝"/>
          <w:sz w:val="24"/>
        </w:rPr>
      </w:pPr>
      <w:sdt>
        <w:sdtPr>
          <w:rPr>
            <w:rFonts w:ascii="ＭＳ 明朝" w:eastAsia="ＭＳ 明朝" w:hint="eastAsia"/>
            <w:sz w:val="24"/>
          </w:rPr>
          <w:id w:val="-1210341120"/>
          <w14:checkbox>
            <w14:checked w14:val="0"/>
            <w14:checkedState w14:val="00FE" w14:font="Wingdings"/>
            <w14:uncheckedState w14:val="2610" w14:font="ＭＳ ゴシック"/>
          </w14:checkbox>
        </w:sdtPr>
        <w:sdtEndPr/>
        <w:sdtContent>
          <w:r w:rsidR="00E756E5" w:rsidRPr="00661D76">
            <w:rPr>
              <w:rFonts w:ascii="ＭＳ ゴシック" w:eastAsia="ＭＳ ゴシック" w:hAnsi="ＭＳ ゴシック" w:hint="eastAsia"/>
              <w:sz w:val="24"/>
            </w:rPr>
            <w:t>☐</w:t>
          </w:r>
        </w:sdtContent>
      </w:sdt>
      <w:r w:rsidR="001A178F" w:rsidRPr="00661D76">
        <w:rPr>
          <w:rFonts w:ascii="ＭＳ 明朝" w:eastAsia="ＭＳ 明朝" w:hint="eastAsia"/>
          <w:sz w:val="24"/>
        </w:rPr>
        <w:t xml:space="preserve">　相手方は、別紙投稿記事目録記載の各情報に係る発信者情報開示命令事件（当該事件についての発信者情報開示命令の申立てについての決定に対して異議の訴えが提起されたときは、その訴訟）が終了するまでの間、別紙発信者情報目録記載の各情報を消去してはならない。</w:t>
      </w:r>
      <w:r w:rsidR="001521FE" w:rsidRPr="00661D76">
        <w:rPr>
          <w:rFonts w:ascii="ＭＳ 明朝" w:eastAsia="ＭＳ 明朝"/>
          <w:sz w:val="24"/>
        </w:rPr>
        <w:br w:type="page"/>
      </w:r>
    </w:p>
    <w:p w14:paraId="1B1EA067" w14:textId="77777777" w:rsidR="001A178F" w:rsidRPr="00661D76" w:rsidRDefault="001A178F" w:rsidP="00022674">
      <w:pPr>
        <w:pStyle w:val="1"/>
      </w:pPr>
      <w:r w:rsidRPr="00661D76">
        <w:rPr>
          <w:rFonts w:hint="eastAsia"/>
        </w:rPr>
        <w:lastRenderedPageBreak/>
        <w:t>申立ての理由</w:t>
      </w:r>
      <w:r w:rsidR="00F01A54" w:rsidRPr="00661D76">
        <w:rPr>
          <w:rFonts w:hint="eastAsia"/>
        </w:rPr>
        <w:t>（開示命令）</w:t>
      </w:r>
    </w:p>
    <w:p w14:paraId="00FC5F72" w14:textId="77777777" w:rsidR="001521FE" w:rsidRPr="00661D76" w:rsidRDefault="001521FE" w:rsidP="007404F0">
      <w:pPr>
        <w:jc w:val="center"/>
        <w:rPr>
          <w:rFonts w:ascii="ＭＳ 明朝" w:eastAsia="ＭＳ 明朝"/>
          <w:sz w:val="24"/>
        </w:rPr>
      </w:pPr>
    </w:p>
    <w:p w14:paraId="6CE64B96" w14:textId="77777777" w:rsidR="001A178F" w:rsidRPr="00661D76" w:rsidRDefault="007404F0" w:rsidP="007404F0">
      <w:pPr>
        <w:rPr>
          <w:rFonts w:ascii="BIZ UDゴシック" w:eastAsia="BIZ UDゴシック" w:hAnsi="BIZ UDゴシック"/>
          <w:sz w:val="24"/>
        </w:rPr>
      </w:pPr>
      <w:r w:rsidRPr="00661D76">
        <w:rPr>
          <w:rFonts w:ascii="BIZ UDゴシック" w:eastAsia="BIZ UDゴシック" w:hAnsi="BIZ UDゴシック" w:hint="eastAsia"/>
          <w:sz w:val="24"/>
        </w:rPr>
        <w:t>１　インターネット上の本件投稿</w:t>
      </w:r>
    </w:p>
    <w:p w14:paraId="59EEBC04" w14:textId="77777777" w:rsidR="001A178F" w:rsidRPr="00661D76" w:rsidRDefault="007404F0" w:rsidP="007404F0">
      <w:pPr>
        <w:ind w:leftChars="100" w:left="223" w:firstLineChars="100" w:firstLine="253"/>
        <w:rPr>
          <w:rFonts w:ascii="ＭＳ 明朝" w:eastAsia="ＭＳ 明朝"/>
          <w:sz w:val="24"/>
        </w:rPr>
      </w:pPr>
      <w:r w:rsidRPr="00661D76">
        <w:rPr>
          <w:rFonts w:ascii="ＭＳ 明朝" w:eastAsia="ＭＳ 明朝" w:hint="eastAsia"/>
          <w:sz w:val="24"/>
        </w:rPr>
        <w:t>インターネット上に</w:t>
      </w:r>
      <w:r w:rsidR="001A178F" w:rsidRPr="00661D76">
        <w:rPr>
          <w:rFonts w:ascii="ＭＳ 明朝" w:eastAsia="ＭＳ 明朝" w:hint="eastAsia"/>
          <w:sz w:val="24"/>
        </w:rPr>
        <w:t>別紙投稿記事目録記載の記事</w:t>
      </w:r>
      <w:r w:rsidRPr="00661D76">
        <w:rPr>
          <w:rFonts w:ascii="ＭＳ 明朝" w:eastAsia="ＭＳ 明朝" w:hint="eastAsia"/>
          <w:sz w:val="24"/>
        </w:rPr>
        <w:t>の</w:t>
      </w:r>
      <w:r w:rsidR="001A178F" w:rsidRPr="00661D76">
        <w:rPr>
          <w:rFonts w:ascii="ＭＳ 明朝" w:eastAsia="ＭＳ 明朝" w:hint="eastAsia"/>
          <w:sz w:val="24"/>
        </w:rPr>
        <w:t>投稿</w:t>
      </w:r>
      <w:r w:rsidRPr="00661D76">
        <w:rPr>
          <w:rFonts w:ascii="ＭＳ 明朝" w:eastAsia="ＭＳ 明朝" w:hint="eastAsia"/>
          <w:sz w:val="24"/>
        </w:rPr>
        <w:t>（以下「本件投稿」</w:t>
      </w:r>
      <w:r w:rsidR="000E0AD3" w:rsidRPr="00661D76">
        <w:rPr>
          <w:rFonts w:ascii="ＭＳ 明朝" w:eastAsia="ＭＳ 明朝" w:hint="eastAsia"/>
          <w:sz w:val="24"/>
        </w:rPr>
        <w:t>）</w:t>
      </w:r>
      <w:r w:rsidRPr="00661D76">
        <w:rPr>
          <w:rFonts w:ascii="ＭＳ 明朝" w:eastAsia="ＭＳ 明朝" w:hint="eastAsia"/>
          <w:sz w:val="24"/>
        </w:rPr>
        <w:t>が</w:t>
      </w:r>
      <w:r w:rsidR="001A178F" w:rsidRPr="00661D76">
        <w:rPr>
          <w:rFonts w:ascii="ＭＳ 明朝" w:eastAsia="ＭＳ 明朝" w:hint="eastAsia"/>
          <w:sz w:val="24"/>
        </w:rPr>
        <w:t>された</w:t>
      </w:r>
      <w:r w:rsidRPr="00661D76">
        <w:rPr>
          <w:rFonts w:ascii="ＭＳ 明朝" w:eastAsia="ＭＳ 明朝" w:hint="eastAsia"/>
          <w:sz w:val="24"/>
        </w:rPr>
        <w:t>。</w:t>
      </w:r>
      <w:r w:rsidR="00BC75EE" w:rsidRPr="00661D76">
        <w:rPr>
          <w:rFonts w:ascii="ＭＳ 明朝" w:eastAsia="ＭＳ 明朝" w:hint="eastAsia"/>
          <w:sz w:val="24"/>
        </w:rPr>
        <w:t>【甲○】</w:t>
      </w:r>
    </w:p>
    <w:p w14:paraId="36AFDADE" w14:textId="77777777" w:rsidR="007404F0" w:rsidRPr="00661D76" w:rsidRDefault="007404F0" w:rsidP="007404F0">
      <w:pPr>
        <w:ind w:leftChars="100" w:left="476" w:hangingChars="100" w:hanging="253"/>
        <w:rPr>
          <w:rFonts w:ascii="ＭＳ 明朝" w:eastAsia="ＭＳ 明朝"/>
          <w:sz w:val="24"/>
        </w:rPr>
      </w:pPr>
      <w:r w:rsidRPr="00661D76">
        <w:rPr>
          <w:rFonts w:ascii="ＭＳ 明朝" w:eastAsia="ＭＳ 明朝" w:hint="eastAsia"/>
          <w:sz w:val="24"/>
        </w:rPr>
        <w:t xml:space="preserve">　　</w:t>
      </w:r>
      <w:sdt>
        <w:sdtPr>
          <w:rPr>
            <w:rFonts w:ascii="ＭＳ 明朝" w:eastAsia="ＭＳ 明朝" w:hint="eastAsia"/>
            <w:sz w:val="24"/>
          </w:rPr>
          <w:id w:val="-816654191"/>
          <w14:checkbox>
            <w14:checked w14:val="0"/>
            <w14:checkedState w14:val="00FE" w14:font="Wingdings"/>
            <w14:uncheckedState w14:val="2610" w14:font="ＭＳ ゴシック"/>
          </w14:checkbox>
        </w:sdtPr>
        <w:sdtEndPr/>
        <w:sdtContent>
          <w:r w:rsidR="00E756E5" w:rsidRPr="00661D76">
            <w:rPr>
              <w:rFonts w:ascii="ＭＳ ゴシック" w:eastAsia="ＭＳ ゴシック" w:hAnsi="ＭＳ ゴシック" w:hint="eastAsia"/>
              <w:sz w:val="24"/>
            </w:rPr>
            <w:t>☐</w:t>
          </w:r>
        </w:sdtContent>
      </w:sdt>
      <w:r w:rsidRPr="00661D76">
        <w:rPr>
          <w:rFonts w:ascii="ＭＳ 明朝" w:eastAsia="ＭＳ 明朝" w:hint="eastAsia"/>
          <w:sz w:val="24"/>
        </w:rPr>
        <w:t>受信する者が限られている場合</w:t>
      </w:r>
    </w:p>
    <w:p w14:paraId="136C4254" w14:textId="77777777" w:rsidR="007404F0" w:rsidRPr="00661D76" w:rsidRDefault="007404F0" w:rsidP="007404F0">
      <w:pPr>
        <w:ind w:leftChars="100" w:left="476" w:hangingChars="100" w:hanging="253"/>
        <w:rPr>
          <w:rFonts w:ascii="ＭＳ 明朝" w:eastAsia="ＭＳ 明朝"/>
          <w:sz w:val="24"/>
        </w:rPr>
      </w:pPr>
      <w:r w:rsidRPr="00661D76">
        <w:rPr>
          <w:rFonts w:ascii="ＭＳ 明朝" w:eastAsia="ＭＳ 明朝" w:hint="eastAsia"/>
          <w:sz w:val="24"/>
        </w:rPr>
        <w:t xml:space="preserve">　　　特定電気通信に当たる理由は以下のとおり。</w:t>
      </w:r>
      <w:r w:rsidR="00BC75EE" w:rsidRPr="00661D76">
        <w:rPr>
          <w:rFonts w:ascii="ＭＳ 明朝" w:eastAsia="ＭＳ 明朝" w:hint="eastAsia"/>
          <w:sz w:val="24"/>
        </w:rPr>
        <w:t>【甲○】</w:t>
      </w:r>
    </w:p>
    <w:p w14:paraId="3B395586" w14:textId="77777777" w:rsidR="007404F0" w:rsidRPr="00661D76" w:rsidRDefault="007404F0" w:rsidP="007404F0">
      <w:pPr>
        <w:ind w:leftChars="100" w:left="476" w:hangingChars="100" w:hanging="253"/>
        <w:rPr>
          <w:rFonts w:ascii="ＭＳ 明朝" w:eastAsia="ＭＳ 明朝"/>
          <w:sz w:val="24"/>
        </w:rPr>
      </w:pPr>
      <w:r w:rsidRPr="00661D76">
        <w:rPr>
          <w:rFonts w:ascii="ＭＳ 明朝" w:eastAsia="ＭＳ 明朝" w:hint="eastAsia"/>
          <w:sz w:val="24"/>
        </w:rPr>
        <w:t xml:space="preserve">　（理由：　　　　　　　　　　　　　　　　　　　　　　　）</w:t>
      </w:r>
    </w:p>
    <w:p w14:paraId="2192DAAF" w14:textId="5517381D" w:rsidR="001A178F" w:rsidRPr="00661D76" w:rsidRDefault="001A178F" w:rsidP="007404F0">
      <w:pPr>
        <w:rPr>
          <w:rFonts w:ascii="BIZ UDゴシック" w:eastAsia="BIZ UDゴシック" w:hAnsi="BIZ UDゴシック"/>
          <w:sz w:val="24"/>
        </w:rPr>
      </w:pPr>
      <w:r w:rsidRPr="00661D76">
        <w:rPr>
          <w:rFonts w:ascii="BIZ UDゴシック" w:eastAsia="BIZ UDゴシック" w:hAnsi="BIZ UDゴシック" w:hint="eastAsia"/>
          <w:sz w:val="24"/>
        </w:rPr>
        <w:t xml:space="preserve">２　</w:t>
      </w:r>
      <w:r w:rsidR="007404F0" w:rsidRPr="00661D76">
        <w:rPr>
          <w:rFonts w:ascii="BIZ UDゴシック" w:eastAsia="BIZ UDゴシック" w:hAnsi="BIZ UDゴシック" w:hint="eastAsia"/>
          <w:sz w:val="24"/>
        </w:rPr>
        <w:t>相手方が</w:t>
      </w:r>
      <w:r w:rsidRPr="00661D76">
        <w:rPr>
          <w:rFonts w:ascii="BIZ UDゴシック" w:eastAsia="BIZ UDゴシック" w:hAnsi="BIZ UDゴシック" w:hint="eastAsia"/>
          <w:sz w:val="24"/>
        </w:rPr>
        <w:t>開示関係役務提供者</w:t>
      </w:r>
      <w:r w:rsidR="007404F0" w:rsidRPr="00661D76">
        <w:rPr>
          <w:rFonts w:ascii="BIZ UDゴシック" w:eastAsia="BIZ UDゴシック" w:hAnsi="BIZ UDゴシック" w:hint="eastAsia"/>
          <w:sz w:val="24"/>
        </w:rPr>
        <w:t>であること</w:t>
      </w:r>
      <w:r w:rsidR="00BC75EE" w:rsidRPr="00661D76">
        <w:rPr>
          <w:rFonts w:ascii="BIZ UDゴシック" w:eastAsia="BIZ UDゴシック" w:hAnsi="BIZ UDゴシック" w:hint="eastAsia"/>
          <w:sz w:val="24"/>
        </w:rPr>
        <w:t>【甲○】</w:t>
      </w:r>
      <w:r w:rsidR="00883630" w:rsidRPr="00661D76">
        <w:rPr>
          <w:rFonts w:ascii="BIZ UDゴシック" w:eastAsia="BIZ UDゴシック" w:hAnsi="BIZ UDゴシック" w:hint="eastAsia"/>
          <w:sz w:val="24"/>
        </w:rPr>
        <w:t>（いずれかを一つを選択）</w:t>
      </w:r>
    </w:p>
    <w:p w14:paraId="19DC3FB9" w14:textId="77777777" w:rsidR="007404F0" w:rsidRPr="00661D76" w:rsidRDefault="00D231FD" w:rsidP="002527AD">
      <w:pPr>
        <w:ind w:leftChars="100" w:left="223"/>
        <w:rPr>
          <w:rFonts w:ascii="ＭＳ 明朝" w:eastAsia="ＭＳ 明朝"/>
          <w:sz w:val="24"/>
        </w:rPr>
      </w:pPr>
      <w:sdt>
        <w:sdtPr>
          <w:rPr>
            <w:rFonts w:ascii="ＭＳ 明朝" w:eastAsia="ＭＳ 明朝" w:hint="eastAsia"/>
            <w:sz w:val="24"/>
          </w:rPr>
          <w:id w:val="-1619907362"/>
          <w14:checkbox>
            <w14:checked w14:val="0"/>
            <w14:checkedState w14:val="00FE" w14:font="Wingdings"/>
            <w14:uncheckedState w14:val="2610" w14:font="ＭＳ ゴシック"/>
          </w14:checkbox>
        </w:sdtPr>
        <w:sdtEndPr/>
        <w:sdtContent>
          <w:r w:rsidR="002527AD" w:rsidRPr="00661D76">
            <w:rPr>
              <w:rFonts w:ascii="ＭＳ ゴシック" w:eastAsia="ＭＳ ゴシック" w:hAnsi="ＭＳ ゴシック" w:hint="eastAsia"/>
              <w:sz w:val="24"/>
            </w:rPr>
            <w:t>☐</w:t>
          </w:r>
        </w:sdtContent>
      </w:sdt>
      <w:r w:rsidR="007404F0" w:rsidRPr="00661D76">
        <w:rPr>
          <w:rFonts w:ascii="ＭＳ 明朝" w:eastAsia="ＭＳ 明朝" w:hint="eastAsia"/>
          <w:sz w:val="24"/>
        </w:rPr>
        <w:t>ａ　本件投稿に係るサイトを運営している（匿名掲示板、ＳＮＳ等運営業者）。</w:t>
      </w:r>
    </w:p>
    <w:p w14:paraId="31854F02" w14:textId="77777777" w:rsidR="007404F0" w:rsidRPr="00661D76" w:rsidRDefault="00D231FD" w:rsidP="002527AD">
      <w:pPr>
        <w:ind w:leftChars="100" w:left="476" w:hangingChars="100" w:hanging="253"/>
        <w:rPr>
          <w:rFonts w:ascii="ＭＳ 明朝" w:eastAsia="ＭＳ 明朝"/>
          <w:sz w:val="24"/>
        </w:rPr>
      </w:pPr>
      <w:sdt>
        <w:sdtPr>
          <w:rPr>
            <w:rFonts w:ascii="ＭＳ 明朝" w:eastAsia="ＭＳ 明朝" w:hint="eastAsia"/>
            <w:sz w:val="24"/>
          </w:rPr>
          <w:id w:val="-1622913775"/>
          <w14:checkbox>
            <w14:checked w14:val="0"/>
            <w14:checkedState w14:val="00FE" w14:font="Wingdings"/>
            <w14:uncheckedState w14:val="2610" w14:font="ＭＳ ゴシック"/>
          </w14:checkbox>
        </w:sdtPr>
        <w:sdtEndPr/>
        <w:sdtContent>
          <w:r w:rsidR="002527AD" w:rsidRPr="00661D76">
            <w:rPr>
              <w:rFonts w:ascii="ＭＳ ゴシック" w:eastAsia="ＭＳ ゴシック" w:hAnsi="ＭＳ ゴシック" w:hint="eastAsia"/>
              <w:sz w:val="24"/>
            </w:rPr>
            <w:t>☐</w:t>
          </w:r>
        </w:sdtContent>
      </w:sdt>
      <w:r w:rsidR="007404F0" w:rsidRPr="00661D76">
        <w:rPr>
          <w:rFonts w:ascii="ＭＳ 明朝" w:eastAsia="ＭＳ 明朝" w:hint="eastAsia"/>
          <w:sz w:val="24"/>
        </w:rPr>
        <w:t>ｂ　本件投稿が蔵置されたサーバーを管理している（レンタルサーバー業者等）。</w:t>
      </w:r>
    </w:p>
    <w:p w14:paraId="6234DF69" w14:textId="77777777" w:rsidR="007404F0" w:rsidRPr="00661D76" w:rsidRDefault="00D231FD" w:rsidP="002527AD">
      <w:pPr>
        <w:ind w:leftChars="100" w:left="223"/>
        <w:rPr>
          <w:rFonts w:ascii="ＭＳ 明朝" w:eastAsia="ＭＳ 明朝"/>
          <w:sz w:val="24"/>
        </w:rPr>
      </w:pPr>
      <w:sdt>
        <w:sdtPr>
          <w:rPr>
            <w:rFonts w:ascii="ＭＳ 明朝" w:eastAsia="ＭＳ 明朝" w:hint="eastAsia"/>
            <w:sz w:val="24"/>
          </w:rPr>
          <w:id w:val="-917554819"/>
          <w14:checkbox>
            <w14:checked w14:val="0"/>
            <w14:checkedState w14:val="00FE" w14:font="Wingdings"/>
            <w14:uncheckedState w14:val="2610" w14:font="ＭＳ ゴシック"/>
          </w14:checkbox>
        </w:sdtPr>
        <w:sdtEndPr/>
        <w:sdtContent>
          <w:r w:rsidR="00E756E5" w:rsidRPr="00661D76">
            <w:rPr>
              <w:rFonts w:ascii="ＭＳ ゴシック" w:eastAsia="ＭＳ ゴシック" w:hAnsi="ＭＳ ゴシック" w:hint="eastAsia"/>
              <w:sz w:val="24"/>
            </w:rPr>
            <w:t>☐</w:t>
          </w:r>
        </w:sdtContent>
      </w:sdt>
      <w:r w:rsidR="007404F0" w:rsidRPr="00661D76">
        <w:rPr>
          <w:rFonts w:ascii="ＭＳ 明朝" w:eastAsia="ＭＳ 明朝" w:hint="eastAsia"/>
          <w:sz w:val="24"/>
        </w:rPr>
        <w:t>ｃ　本件投稿に係る侵害投稿通信</w:t>
      </w:r>
      <w:r w:rsidR="005A3F8A" w:rsidRPr="00661D76">
        <w:rPr>
          <w:rFonts w:ascii="ＭＳ 明朝" w:eastAsia="ＭＳ 明朝" w:hint="eastAsia"/>
          <w:sz w:val="24"/>
        </w:rPr>
        <w:t>（侵害情報の投稿時の通信）</w:t>
      </w:r>
      <w:r w:rsidR="007404F0" w:rsidRPr="00661D76">
        <w:rPr>
          <w:rFonts w:ascii="ＭＳ 明朝" w:eastAsia="ＭＳ 明朝" w:hint="eastAsia"/>
          <w:sz w:val="24"/>
        </w:rPr>
        <w:t>を媒介した。</w:t>
      </w:r>
    </w:p>
    <w:p w14:paraId="216B9743" w14:textId="77777777" w:rsidR="007404F0" w:rsidRPr="00661D76" w:rsidRDefault="00D231FD" w:rsidP="002527AD">
      <w:pPr>
        <w:ind w:leftChars="100" w:left="728" w:hangingChars="200" w:hanging="505"/>
        <w:rPr>
          <w:rFonts w:ascii="ＭＳ 明朝" w:eastAsia="ＭＳ 明朝"/>
          <w:sz w:val="24"/>
        </w:rPr>
      </w:pPr>
      <w:sdt>
        <w:sdtPr>
          <w:rPr>
            <w:rFonts w:ascii="ＭＳ 明朝" w:eastAsia="ＭＳ 明朝" w:hint="eastAsia"/>
            <w:sz w:val="24"/>
          </w:rPr>
          <w:id w:val="-912548586"/>
          <w14:checkbox>
            <w14:checked w14:val="0"/>
            <w14:checkedState w14:val="00FE" w14:font="Wingdings"/>
            <w14:uncheckedState w14:val="2610" w14:font="ＭＳ ゴシック"/>
          </w14:checkbox>
        </w:sdtPr>
        <w:sdtEndPr/>
        <w:sdtContent>
          <w:r w:rsidR="002527AD" w:rsidRPr="00661D76">
            <w:rPr>
              <w:rFonts w:ascii="ＭＳ ゴシック" w:eastAsia="ＭＳ ゴシック" w:hAnsi="ＭＳ ゴシック" w:hint="eastAsia"/>
              <w:sz w:val="24"/>
            </w:rPr>
            <w:t>☐</w:t>
          </w:r>
        </w:sdtContent>
      </w:sdt>
      <w:r w:rsidR="007404F0" w:rsidRPr="00661D76">
        <w:rPr>
          <w:rFonts w:ascii="ＭＳ 明朝" w:eastAsia="ＭＳ 明朝" w:hint="eastAsia"/>
          <w:sz w:val="24"/>
        </w:rPr>
        <w:t>ｄ　本件投稿に係る侵害関連通信</w:t>
      </w:r>
      <w:r w:rsidR="005A3F8A" w:rsidRPr="00661D76">
        <w:rPr>
          <w:rFonts w:ascii="ＭＳ 明朝" w:eastAsia="ＭＳ 明朝" w:hint="eastAsia"/>
          <w:sz w:val="24"/>
        </w:rPr>
        <w:t>（侵害投稿に最も時間的に近接したログインやアカウント作成等の際の通信）</w:t>
      </w:r>
      <w:r w:rsidR="007404F0" w:rsidRPr="00661D76">
        <w:rPr>
          <w:rFonts w:ascii="ＭＳ 明朝" w:eastAsia="ＭＳ 明朝" w:hint="eastAsia"/>
          <w:sz w:val="24"/>
        </w:rPr>
        <w:t>を媒介した。</w:t>
      </w:r>
    </w:p>
    <w:p w14:paraId="3796B032" w14:textId="77777777" w:rsidR="007404F0" w:rsidRPr="00661D76" w:rsidRDefault="007404F0" w:rsidP="007404F0">
      <w:pPr>
        <w:rPr>
          <w:rFonts w:ascii="BIZ UDゴシック" w:eastAsia="BIZ UDゴシック" w:hAnsi="BIZ UDゴシック"/>
          <w:sz w:val="24"/>
        </w:rPr>
      </w:pPr>
      <w:r w:rsidRPr="00661D76">
        <w:rPr>
          <w:rFonts w:ascii="BIZ UDゴシック" w:eastAsia="BIZ UDゴシック" w:hAnsi="BIZ UDゴシック" w:hint="eastAsia"/>
          <w:sz w:val="24"/>
        </w:rPr>
        <w:t>３　発信者情報の保有</w:t>
      </w:r>
    </w:p>
    <w:p w14:paraId="2AF23340" w14:textId="77777777" w:rsidR="007404F0" w:rsidRPr="00661D76" w:rsidRDefault="007404F0" w:rsidP="007404F0">
      <w:pPr>
        <w:ind w:firstLine="285"/>
        <w:rPr>
          <w:rFonts w:ascii="ＭＳ 明朝" w:eastAsia="ＭＳ 明朝"/>
          <w:sz w:val="24"/>
        </w:rPr>
      </w:pPr>
      <w:r w:rsidRPr="00661D76">
        <w:rPr>
          <w:rFonts w:ascii="ＭＳ 明朝" w:eastAsia="ＭＳ 明朝" w:hint="eastAsia"/>
          <w:sz w:val="24"/>
        </w:rPr>
        <w:t xml:space="preserve">　相手方は、別紙発信者情報目録記載の各情報を保有している。</w:t>
      </w:r>
    </w:p>
    <w:p w14:paraId="28A4E3DC" w14:textId="77777777" w:rsidR="007404F0" w:rsidRPr="00661D76" w:rsidRDefault="007404F0" w:rsidP="007404F0">
      <w:pPr>
        <w:rPr>
          <w:rFonts w:ascii="BIZ UDゴシック" w:eastAsia="BIZ UDゴシック" w:hAnsi="BIZ UDゴシック"/>
          <w:sz w:val="24"/>
        </w:rPr>
      </w:pPr>
      <w:r w:rsidRPr="00661D76">
        <w:rPr>
          <w:rFonts w:ascii="BIZ UDゴシック" w:eastAsia="BIZ UDゴシック" w:hAnsi="BIZ UDゴシック" w:hint="eastAsia"/>
          <w:sz w:val="24"/>
        </w:rPr>
        <w:t>４　補充性（相手方が２ａに当たり、特定発信者情報の開示を求める場合）</w:t>
      </w:r>
      <w:r w:rsidR="00BC75EE" w:rsidRPr="00661D76">
        <w:rPr>
          <w:rFonts w:ascii="BIZ UDゴシック" w:eastAsia="BIZ UDゴシック" w:hAnsi="BIZ UDゴシック" w:hint="eastAsia"/>
          <w:sz w:val="24"/>
        </w:rPr>
        <w:t>【甲○】</w:t>
      </w:r>
    </w:p>
    <w:p w14:paraId="30647F38" w14:textId="51363259" w:rsidR="00883630" w:rsidRPr="00661D76" w:rsidRDefault="00883630" w:rsidP="00883630">
      <w:pPr>
        <w:ind w:firstLineChars="100" w:firstLine="253"/>
        <w:rPr>
          <w:rFonts w:ascii="BIZ UDゴシック" w:eastAsia="BIZ UDゴシック" w:hAnsi="BIZ UDゴシック"/>
          <w:sz w:val="24"/>
        </w:rPr>
      </w:pPr>
      <w:r w:rsidRPr="00661D76">
        <w:rPr>
          <w:rFonts w:ascii="BIZ UDゴシック" w:eastAsia="BIZ UDゴシック" w:hAnsi="BIZ UDゴシック" w:hint="eastAsia"/>
          <w:sz w:val="24"/>
        </w:rPr>
        <w:t>（いずれかを一つを選択）</w:t>
      </w:r>
    </w:p>
    <w:p w14:paraId="58C63EF2" w14:textId="77777777" w:rsidR="007404F0" w:rsidRPr="00661D76" w:rsidRDefault="00D231FD" w:rsidP="00CE569A">
      <w:pPr>
        <w:ind w:firstLineChars="100" w:firstLine="253"/>
        <w:rPr>
          <w:rFonts w:ascii="ＭＳ 明朝" w:eastAsia="ＭＳ 明朝"/>
          <w:sz w:val="24"/>
        </w:rPr>
      </w:pPr>
      <w:sdt>
        <w:sdtPr>
          <w:rPr>
            <w:rFonts w:ascii="ＭＳ 明朝" w:eastAsia="ＭＳ 明朝" w:hint="eastAsia"/>
            <w:sz w:val="24"/>
          </w:rPr>
          <w:id w:val="-1415162595"/>
          <w14:checkbox>
            <w14:checked w14:val="0"/>
            <w14:checkedState w14:val="00FE" w14:font="Wingdings"/>
            <w14:uncheckedState w14:val="2610" w14:font="ＭＳ ゴシック"/>
          </w14:checkbox>
        </w:sdtPr>
        <w:sdtEndPr/>
        <w:sdtContent>
          <w:r w:rsidR="00E756E5" w:rsidRPr="00661D76">
            <w:rPr>
              <w:rFonts w:ascii="ＭＳ ゴシック" w:eastAsia="ＭＳ ゴシック" w:hAnsi="ＭＳ ゴシック" w:hint="eastAsia"/>
              <w:sz w:val="24"/>
            </w:rPr>
            <w:t>☐</w:t>
          </w:r>
        </w:sdtContent>
      </w:sdt>
      <w:r w:rsidR="007404F0" w:rsidRPr="00661D76">
        <w:rPr>
          <w:rFonts w:ascii="ＭＳ 明朝" w:eastAsia="ＭＳ 明朝" w:hint="eastAsia"/>
          <w:sz w:val="24"/>
        </w:rPr>
        <w:t xml:space="preserve">イ　</w:t>
      </w:r>
      <w:r w:rsidR="00F01A54" w:rsidRPr="00661D76">
        <w:rPr>
          <w:rFonts w:ascii="ＭＳ 明朝" w:eastAsia="ＭＳ 明朝" w:hint="eastAsia"/>
          <w:sz w:val="24"/>
        </w:rPr>
        <w:t>相手方は、特定発信者情報以外の発信者情報を保有していない。</w:t>
      </w:r>
    </w:p>
    <w:p w14:paraId="17B0754E" w14:textId="3E5409AA" w:rsidR="00F01A54" w:rsidRPr="00661D76" w:rsidRDefault="00D231FD">
      <w:pPr>
        <w:ind w:leftChars="100" w:left="728" w:hangingChars="200" w:hanging="505"/>
        <w:rPr>
          <w:rFonts w:ascii="ＭＳ 明朝" w:eastAsia="ＭＳ 明朝"/>
          <w:sz w:val="24"/>
        </w:rPr>
      </w:pPr>
      <w:sdt>
        <w:sdtPr>
          <w:rPr>
            <w:rFonts w:ascii="ＭＳ 明朝" w:eastAsia="ＭＳ 明朝" w:hint="eastAsia"/>
            <w:sz w:val="24"/>
          </w:rPr>
          <w:id w:val="-2033177204"/>
          <w14:checkbox>
            <w14:checked w14:val="0"/>
            <w14:checkedState w14:val="00FE" w14:font="Wingdings"/>
            <w14:uncheckedState w14:val="2610" w14:font="ＭＳ ゴシック"/>
          </w14:checkbox>
        </w:sdtPr>
        <w:sdtEndPr/>
        <w:sdtContent>
          <w:r w:rsidR="00E756E5" w:rsidRPr="00661D76">
            <w:rPr>
              <w:rFonts w:ascii="ＭＳ ゴシック" w:eastAsia="ＭＳ ゴシック" w:hAnsi="ＭＳ ゴシック" w:hint="eastAsia"/>
              <w:sz w:val="24"/>
            </w:rPr>
            <w:t>☐</w:t>
          </w:r>
        </w:sdtContent>
      </w:sdt>
      <w:r w:rsidR="00F01A54" w:rsidRPr="00661D76">
        <w:rPr>
          <w:rFonts w:ascii="ＭＳ 明朝" w:eastAsia="ＭＳ 明朝" w:hint="eastAsia"/>
          <w:sz w:val="24"/>
        </w:rPr>
        <w:t>ロ　相手方は、発信者又は契約者の氏名又は住所の一方</w:t>
      </w:r>
      <w:r w:rsidR="00EF3C5C">
        <w:rPr>
          <w:rFonts w:ascii="ＭＳ 明朝" w:eastAsia="ＭＳ 明朝" w:hint="eastAsia"/>
          <w:sz w:val="24"/>
        </w:rPr>
        <w:t>又は両方</w:t>
      </w:r>
      <w:r w:rsidR="00F01A54" w:rsidRPr="00661D76">
        <w:rPr>
          <w:rFonts w:ascii="ＭＳ 明朝" w:eastAsia="ＭＳ 明朝" w:hint="eastAsia"/>
          <w:sz w:val="24"/>
        </w:rPr>
        <w:t>を保有して</w:t>
      </w:r>
      <w:r w:rsidR="00EF3C5C">
        <w:rPr>
          <w:rFonts w:ascii="ＭＳ 明朝" w:eastAsia="ＭＳ 明朝" w:hint="eastAsia"/>
          <w:sz w:val="24"/>
        </w:rPr>
        <w:t>おらず、かつ、</w:t>
      </w:r>
      <w:r w:rsidR="00F01A54" w:rsidRPr="00661D76">
        <w:rPr>
          <w:rFonts w:ascii="ＭＳ 明朝" w:eastAsia="ＭＳ 明朝" w:hint="eastAsia"/>
          <w:sz w:val="24"/>
        </w:rPr>
        <w:t>侵害投稿通信に係るＩＰアドレス等のアクセスログ</w:t>
      </w:r>
      <w:r w:rsidR="00EF3C5C">
        <w:rPr>
          <w:rFonts w:ascii="ＭＳ 明朝" w:eastAsia="ＭＳ 明朝" w:hint="eastAsia"/>
          <w:sz w:val="24"/>
        </w:rPr>
        <w:t>（タイムスタンプを除く。）</w:t>
      </w:r>
      <w:r w:rsidR="00F01A54" w:rsidRPr="00661D76">
        <w:rPr>
          <w:rFonts w:ascii="ＭＳ 明朝" w:eastAsia="ＭＳ 明朝" w:hint="eastAsia"/>
          <w:sz w:val="24"/>
        </w:rPr>
        <w:t>を保有していない。</w:t>
      </w:r>
    </w:p>
    <w:p w14:paraId="6790F4D8" w14:textId="77777777" w:rsidR="00F01A54" w:rsidRPr="00661D76" w:rsidRDefault="00D231FD" w:rsidP="00CE569A">
      <w:pPr>
        <w:ind w:leftChars="130" w:left="795" w:hangingChars="200" w:hanging="505"/>
        <w:rPr>
          <w:rFonts w:ascii="ＭＳ 明朝" w:eastAsia="ＭＳ 明朝"/>
          <w:sz w:val="24"/>
        </w:rPr>
      </w:pPr>
      <w:sdt>
        <w:sdtPr>
          <w:rPr>
            <w:rFonts w:ascii="ＭＳ 明朝" w:eastAsia="ＭＳ 明朝" w:hint="eastAsia"/>
            <w:sz w:val="24"/>
          </w:rPr>
          <w:id w:val="-1786580320"/>
          <w14:checkbox>
            <w14:checked w14:val="0"/>
            <w14:checkedState w14:val="00FE" w14:font="Wingdings"/>
            <w14:uncheckedState w14:val="2610" w14:font="ＭＳ ゴシック"/>
          </w14:checkbox>
        </w:sdtPr>
        <w:sdtEndPr/>
        <w:sdtContent>
          <w:r w:rsidR="00E756E5" w:rsidRPr="00661D76">
            <w:rPr>
              <w:rFonts w:ascii="ＭＳ ゴシック" w:eastAsia="ＭＳ ゴシック" w:hAnsi="ＭＳ ゴシック" w:hint="eastAsia"/>
              <w:sz w:val="24"/>
            </w:rPr>
            <w:t>☐</w:t>
          </w:r>
        </w:sdtContent>
      </w:sdt>
      <w:r w:rsidR="00F01A54" w:rsidRPr="00661D76">
        <w:rPr>
          <w:rFonts w:ascii="ＭＳ 明朝" w:eastAsia="ＭＳ 明朝" w:hint="eastAsia"/>
          <w:sz w:val="24"/>
        </w:rPr>
        <w:t>ハ　相手方から本件投稿の侵害投稿通信に係る発信者情報の開示を受けたが、発信者を特定できなかった。</w:t>
      </w:r>
    </w:p>
    <w:p w14:paraId="3F0DF58F" w14:textId="77777777" w:rsidR="00F01A54" w:rsidRPr="00661D76" w:rsidRDefault="00F01A54" w:rsidP="00F01A54">
      <w:pPr>
        <w:rPr>
          <w:rFonts w:ascii="BIZ UDゴシック" w:eastAsia="BIZ UDゴシック" w:hAnsi="BIZ UDゴシック"/>
          <w:sz w:val="24"/>
        </w:rPr>
      </w:pPr>
      <w:r w:rsidRPr="00661D76">
        <w:rPr>
          <w:rFonts w:ascii="BIZ UDゴシック" w:eastAsia="BIZ UDゴシック" w:hAnsi="BIZ UDゴシック" w:hint="eastAsia"/>
          <w:sz w:val="24"/>
        </w:rPr>
        <w:t>５　権利侵害の明白性</w:t>
      </w:r>
    </w:p>
    <w:p w14:paraId="159248CB" w14:textId="77777777" w:rsidR="00F01A54" w:rsidRPr="00661D76" w:rsidRDefault="00F01A54" w:rsidP="00F01A54">
      <w:pPr>
        <w:rPr>
          <w:rFonts w:ascii="ＭＳ 明朝" w:eastAsia="ＭＳ 明朝"/>
          <w:sz w:val="24"/>
        </w:rPr>
      </w:pPr>
      <w:r w:rsidRPr="00661D76">
        <w:rPr>
          <w:rFonts w:ascii="ＭＳ 明朝" w:eastAsia="ＭＳ 明朝" w:hint="eastAsia"/>
          <w:sz w:val="24"/>
        </w:rPr>
        <w:t xml:space="preserve">　　別紙権利侵害の説明のとおり</w:t>
      </w:r>
    </w:p>
    <w:p w14:paraId="27FF3F0E" w14:textId="77777777" w:rsidR="00F01A54" w:rsidRPr="00661D76" w:rsidRDefault="00F01A54" w:rsidP="00F01A54">
      <w:pPr>
        <w:rPr>
          <w:rFonts w:ascii="BIZ UDゴシック" w:eastAsia="BIZ UDゴシック" w:hAnsi="BIZ UDゴシック"/>
          <w:sz w:val="24"/>
        </w:rPr>
      </w:pPr>
      <w:r w:rsidRPr="00661D76">
        <w:rPr>
          <w:rFonts w:ascii="BIZ UDゴシック" w:eastAsia="BIZ UDゴシック" w:hAnsi="BIZ UDゴシック" w:hint="eastAsia"/>
          <w:sz w:val="24"/>
        </w:rPr>
        <w:t>６　開示を受けるべき正当な理由</w:t>
      </w:r>
    </w:p>
    <w:p w14:paraId="0622D57B" w14:textId="77777777" w:rsidR="00F01A54" w:rsidRPr="00661D76" w:rsidRDefault="00F01A54" w:rsidP="00F01A54">
      <w:pPr>
        <w:rPr>
          <w:rFonts w:ascii="ＭＳ 明朝" w:eastAsia="ＭＳ 明朝"/>
          <w:sz w:val="24"/>
        </w:rPr>
      </w:pPr>
      <w:r w:rsidRPr="00661D76">
        <w:rPr>
          <w:rFonts w:ascii="ＭＳ 明朝" w:eastAsia="ＭＳ 明朝" w:hint="eastAsia"/>
          <w:sz w:val="24"/>
        </w:rPr>
        <w:t xml:space="preserve">　　</w:t>
      </w:r>
      <w:sdt>
        <w:sdtPr>
          <w:rPr>
            <w:rFonts w:ascii="ＭＳ 明朝" w:eastAsia="ＭＳ 明朝" w:hint="eastAsia"/>
            <w:sz w:val="24"/>
          </w:rPr>
          <w:id w:val="1071005232"/>
          <w14:checkbox>
            <w14:checked w14:val="0"/>
            <w14:checkedState w14:val="00FE" w14:font="Wingdings"/>
            <w14:uncheckedState w14:val="2610" w14:font="ＭＳ ゴシック"/>
          </w14:checkbox>
        </w:sdtPr>
        <w:sdtEndPr/>
        <w:sdtContent>
          <w:r w:rsidR="00E756E5" w:rsidRPr="00661D76">
            <w:rPr>
              <w:rFonts w:ascii="ＭＳ ゴシック" w:eastAsia="ＭＳ ゴシック" w:hAnsi="ＭＳ ゴシック" w:hint="eastAsia"/>
              <w:sz w:val="24"/>
            </w:rPr>
            <w:t>☐</w:t>
          </w:r>
        </w:sdtContent>
      </w:sdt>
      <w:r w:rsidRPr="00661D76">
        <w:rPr>
          <w:rFonts w:ascii="ＭＳ 明朝" w:eastAsia="ＭＳ 明朝" w:hint="eastAsia"/>
          <w:sz w:val="24"/>
        </w:rPr>
        <w:t>発信者に対する損害賠償請求等を予定している。</w:t>
      </w:r>
    </w:p>
    <w:p w14:paraId="0164778D" w14:textId="77777777" w:rsidR="00F01A54" w:rsidRPr="00661D76" w:rsidRDefault="00F01A54" w:rsidP="00F01A54">
      <w:pPr>
        <w:rPr>
          <w:rFonts w:ascii="ＭＳ 明朝" w:eastAsia="ＭＳ 明朝"/>
          <w:sz w:val="24"/>
        </w:rPr>
      </w:pPr>
      <w:r w:rsidRPr="00661D76">
        <w:rPr>
          <w:rFonts w:ascii="ＭＳ 明朝" w:eastAsia="ＭＳ 明朝" w:hint="eastAsia"/>
          <w:sz w:val="24"/>
        </w:rPr>
        <w:t xml:space="preserve">　　</w:t>
      </w:r>
      <w:sdt>
        <w:sdtPr>
          <w:rPr>
            <w:rFonts w:ascii="ＭＳ 明朝" w:eastAsia="ＭＳ 明朝" w:hint="eastAsia"/>
            <w:sz w:val="24"/>
          </w:rPr>
          <w:id w:val="476972014"/>
          <w14:checkbox>
            <w14:checked w14:val="0"/>
            <w14:checkedState w14:val="00FE" w14:font="Wingdings"/>
            <w14:uncheckedState w14:val="2610" w14:font="ＭＳ ゴシック"/>
          </w14:checkbox>
        </w:sdtPr>
        <w:sdtEndPr/>
        <w:sdtContent>
          <w:r w:rsidR="00E756E5" w:rsidRPr="00661D76">
            <w:rPr>
              <w:rFonts w:ascii="ＭＳ ゴシック" w:eastAsia="ＭＳ ゴシック" w:hAnsi="ＭＳ ゴシック" w:hint="eastAsia"/>
              <w:sz w:val="24"/>
            </w:rPr>
            <w:t>☐</w:t>
          </w:r>
        </w:sdtContent>
      </w:sdt>
      <w:r w:rsidRPr="00661D76">
        <w:rPr>
          <w:rFonts w:ascii="ＭＳ 明朝" w:eastAsia="ＭＳ 明朝" w:hint="eastAsia"/>
          <w:sz w:val="24"/>
        </w:rPr>
        <w:t>その他：</w:t>
      </w:r>
    </w:p>
    <w:p w14:paraId="064B019E" w14:textId="690653A4" w:rsidR="00F01A54" w:rsidRPr="00661D76" w:rsidRDefault="00F01A54" w:rsidP="00F01A54">
      <w:pPr>
        <w:rPr>
          <w:rFonts w:ascii="BIZ UDゴシック" w:eastAsia="BIZ UDゴシック" w:hAnsi="BIZ UDゴシック"/>
          <w:sz w:val="24"/>
        </w:rPr>
      </w:pPr>
      <w:r w:rsidRPr="00661D76">
        <w:rPr>
          <w:rFonts w:ascii="BIZ UDゴシック" w:eastAsia="BIZ UDゴシック" w:hAnsi="BIZ UDゴシック" w:hint="eastAsia"/>
          <w:sz w:val="24"/>
        </w:rPr>
        <w:t>７　よって書き</w:t>
      </w:r>
      <w:r w:rsidR="00883630" w:rsidRPr="00661D76">
        <w:rPr>
          <w:rFonts w:ascii="BIZ UDゴシック" w:eastAsia="BIZ UDゴシック" w:hAnsi="BIZ UDゴシック" w:hint="eastAsia"/>
          <w:sz w:val="24"/>
        </w:rPr>
        <w:t>（</w:t>
      </w:r>
      <w:r w:rsidR="00EF3C5C">
        <w:rPr>
          <w:rFonts w:ascii="BIZ UDゴシック" w:eastAsia="BIZ UDゴシック" w:hAnsi="BIZ UDゴシック" w:hint="eastAsia"/>
          <w:sz w:val="24"/>
        </w:rPr>
        <w:t>前記２ｄに当たる場合は２項</w:t>
      </w:r>
      <w:r w:rsidR="00883630" w:rsidRPr="00661D76">
        <w:rPr>
          <w:rFonts w:ascii="BIZ UDゴシック" w:eastAsia="BIZ UDゴシック" w:hAnsi="BIZ UDゴシック" w:hint="eastAsia"/>
          <w:sz w:val="24"/>
        </w:rPr>
        <w:t>を選択）</w:t>
      </w:r>
    </w:p>
    <w:p w14:paraId="0689B004" w14:textId="77777777" w:rsidR="00F01A54" w:rsidRPr="00661D76" w:rsidRDefault="00F01A54" w:rsidP="00F01A54">
      <w:pPr>
        <w:rPr>
          <w:rFonts w:ascii="ＭＳ 明朝" w:eastAsia="ＭＳ 明朝"/>
          <w:sz w:val="24"/>
        </w:rPr>
      </w:pPr>
      <w:r w:rsidRPr="00661D76">
        <w:rPr>
          <w:rFonts w:ascii="ＭＳ 明朝" w:eastAsia="ＭＳ 明朝" w:hint="eastAsia"/>
          <w:sz w:val="24"/>
        </w:rPr>
        <w:t xml:space="preserve">　　よって、以下の条文に基づき発信者情報開示命令を求める。</w:t>
      </w:r>
    </w:p>
    <w:p w14:paraId="4DEBA84C" w14:textId="050F28EE" w:rsidR="007B52E2" w:rsidRPr="00661D76" w:rsidRDefault="00F01A54" w:rsidP="007B52E2">
      <w:pPr>
        <w:rPr>
          <w:rFonts w:ascii="ＭＳ 明朝" w:eastAsia="ＭＳ 明朝"/>
          <w:sz w:val="24"/>
        </w:rPr>
      </w:pPr>
      <w:r w:rsidRPr="00661D76">
        <w:rPr>
          <w:rFonts w:ascii="ＭＳ 明朝" w:eastAsia="ＭＳ 明朝" w:hint="eastAsia"/>
          <w:sz w:val="24"/>
        </w:rPr>
        <w:t xml:space="preserve">　　</w:t>
      </w:r>
      <w:sdt>
        <w:sdtPr>
          <w:rPr>
            <w:rFonts w:ascii="ＭＳ 明朝" w:eastAsia="ＭＳ 明朝" w:hint="eastAsia"/>
            <w:sz w:val="24"/>
          </w:rPr>
          <w:id w:val="453290826"/>
          <w14:checkbox>
            <w14:checked w14:val="0"/>
            <w14:checkedState w14:val="00FE" w14:font="Wingdings"/>
            <w14:uncheckedState w14:val="2610" w14:font="ＭＳ ゴシック"/>
          </w14:checkbox>
        </w:sdtPr>
        <w:sdtEndPr/>
        <w:sdtContent>
          <w:r w:rsidR="00E756E5" w:rsidRPr="00661D76">
            <w:rPr>
              <w:rFonts w:ascii="ＭＳ ゴシック" w:eastAsia="ＭＳ ゴシック" w:hAnsi="ＭＳ ゴシック" w:hint="eastAsia"/>
              <w:sz w:val="24"/>
            </w:rPr>
            <w:t>☐</w:t>
          </w:r>
        </w:sdtContent>
      </w:sdt>
      <w:r w:rsidRPr="00661D76">
        <w:rPr>
          <w:rFonts w:ascii="ＭＳ 明朝" w:eastAsia="ＭＳ 明朝" w:hint="eastAsia"/>
          <w:sz w:val="24"/>
        </w:rPr>
        <w:t xml:space="preserve">プロバイダ責任制限法５条１項　</w:t>
      </w:r>
      <w:sdt>
        <w:sdtPr>
          <w:rPr>
            <w:rFonts w:ascii="ＭＳ 明朝" w:eastAsia="ＭＳ 明朝" w:hint="eastAsia"/>
            <w:sz w:val="24"/>
          </w:rPr>
          <w:id w:val="-1666467169"/>
          <w14:checkbox>
            <w14:checked w14:val="0"/>
            <w14:checkedState w14:val="00FE" w14:font="Wingdings"/>
            <w14:uncheckedState w14:val="2610" w14:font="ＭＳ ゴシック"/>
          </w14:checkbox>
        </w:sdtPr>
        <w:sdtEndPr/>
        <w:sdtContent>
          <w:r w:rsidR="00E756E5" w:rsidRPr="00661D76">
            <w:rPr>
              <w:rFonts w:ascii="ＭＳ ゴシック" w:eastAsia="ＭＳ ゴシック" w:hAnsi="ＭＳ ゴシック" w:hint="eastAsia"/>
              <w:sz w:val="24"/>
            </w:rPr>
            <w:t>☐</w:t>
          </w:r>
        </w:sdtContent>
      </w:sdt>
      <w:r w:rsidRPr="00661D76">
        <w:rPr>
          <w:rFonts w:ascii="ＭＳ 明朝" w:eastAsia="ＭＳ 明朝" w:hint="eastAsia"/>
          <w:sz w:val="24"/>
        </w:rPr>
        <w:t>プロバイダ責任制限法５条２項</w:t>
      </w:r>
      <w:r w:rsidR="007B52E2" w:rsidRPr="00661D76">
        <w:rPr>
          <w:rFonts w:ascii="ＭＳ 明朝" w:eastAsia="ＭＳ 明朝"/>
          <w:sz w:val="24"/>
        </w:rPr>
        <w:br w:type="page"/>
      </w:r>
    </w:p>
    <w:p w14:paraId="49031324" w14:textId="1C8FA64D" w:rsidR="00F01A54" w:rsidRPr="00661D76" w:rsidRDefault="00D231FD" w:rsidP="00022674">
      <w:pPr>
        <w:pStyle w:val="1"/>
      </w:pPr>
      <w:sdt>
        <w:sdtPr>
          <w:rPr>
            <w:rFonts w:ascii="ＭＳ 明朝" w:eastAsia="ＭＳ 明朝" w:hint="eastAsia"/>
            <w:szCs w:val="28"/>
          </w:rPr>
          <w:id w:val="-966580768"/>
          <w14:checkbox>
            <w14:checked w14:val="0"/>
            <w14:checkedState w14:val="00FE" w14:font="Wingdings"/>
            <w14:uncheckedState w14:val="2610" w14:font="ＭＳ ゴシック"/>
          </w14:checkbox>
        </w:sdtPr>
        <w:sdtEndPr/>
        <w:sdtContent>
          <w:r w:rsidR="00E756E5" w:rsidRPr="00661D76">
            <w:rPr>
              <w:rFonts w:ascii="ＭＳ ゴシック" w:eastAsia="ＭＳ ゴシック" w:hAnsi="ＭＳ ゴシック" w:hint="eastAsia"/>
              <w:szCs w:val="28"/>
            </w:rPr>
            <w:t>☐</w:t>
          </w:r>
        </w:sdtContent>
      </w:sdt>
      <w:r w:rsidR="00F01A54" w:rsidRPr="00661D76">
        <w:rPr>
          <w:rFonts w:hint="eastAsia"/>
        </w:rPr>
        <w:t>申立ての理由（提供命令）</w:t>
      </w:r>
    </w:p>
    <w:p w14:paraId="16022F49" w14:textId="77777777" w:rsidR="001521FE" w:rsidRPr="00661D76" w:rsidRDefault="001521FE" w:rsidP="00F01A54">
      <w:pPr>
        <w:jc w:val="center"/>
        <w:rPr>
          <w:rFonts w:ascii="BIZ UDゴシック" w:eastAsia="BIZ UDゴシック" w:hAnsi="BIZ UDゴシック"/>
          <w:sz w:val="24"/>
        </w:rPr>
      </w:pPr>
    </w:p>
    <w:p w14:paraId="6CDCC9E0" w14:textId="77777777" w:rsidR="00171D46" w:rsidRPr="00661D76" w:rsidRDefault="00171D46" w:rsidP="00171D46">
      <w:pPr>
        <w:rPr>
          <w:rFonts w:ascii="BIZ UDゴシック" w:eastAsia="BIZ UDゴシック" w:hAnsi="BIZ UDゴシック"/>
          <w:sz w:val="24"/>
        </w:rPr>
      </w:pPr>
      <w:r w:rsidRPr="00661D76">
        <w:rPr>
          <w:rFonts w:ascii="BIZ UDゴシック" w:eastAsia="BIZ UDゴシック" w:hAnsi="BIZ UDゴシック" w:hint="eastAsia"/>
          <w:sz w:val="24"/>
        </w:rPr>
        <w:t>１　インターネット上の本件投稿</w:t>
      </w:r>
    </w:p>
    <w:p w14:paraId="6D3985B7" w14:textId="77777777" w:rsidR="00171D46" w:rsidRPr="00661D76" w:rsidRDefault="00171D46" w:rsidP="00171D46">
      <w:pPr>
        <w:ind w:firstLineChars="200" w:firstLine="505"/>
        <w:rPr>
          <w:rFonts w:ascii="ＭＳ 明朝" w:eastAsia="ＭＳ 明朝"/>
          <w:sz w:val="24"/>
        </w:rPr>
      </w:pPr>
      <w:r w:rsidRPr="00661D76">
        <w:rPr>
          <w:rFonts w:ascii="ＭＳ 明朝" w:eastAsia="ＭＳ 明朝" w:hint="eastAsia"/>
          <w:sz w:val="24"/>
        </w:rPr>
        <w:t>開示命令申立ての理由記載１のとおり</w:t>
      </w:r>
    </w:p>
    <w:p w14:paraId="52CBBAAF" w14:textId="77777777" w:rsidR="00171D46" w:rsidRPr="00661D76" w:rsidRDefault="00171D46" w:rsidP="00171D46">
      <w:pPr>
        <w:ind w:firstLineChars="200" w:firstLine="505"/>
        <w:rPr>
          <w:rFonts w:ascii="BIZ UDゴシック" w:eastAsia="BIZ UDゴシック" w:hAnsi="BIZ UDゴシック"/>
          <w:sz w:val="24"/>
        </w:rPr>
      </w:pPr>
    </w:p>
    <w:p w14:paraId="6CC5B97E" w14:textId="77777777" w:rsidR="00171D46" w:rsidRPr="00661D76" w:rsidRDefault="00171D46" w:rsidP="00171D46">
      <w:pPr>
        <w:rPr>
          <w:rFonts w:ascii="BIZ UDゴシック" w:eastAsia="BIZ UDゴシック" w:hAnsi="BIZ UDゴシック"/>
          <w:sz w:val="24"/>
        </w:rPr>
      </w:pPr>
      <w:r w:rsidRPr="00661D76">
        <w:rPr>
          <w:rFonts w:ascii="BIZ UDゴシック" w:eastAsia="BIZ UDゴシック" w:hAnsi="BIZ UDゴシック" w:hint="eastAsia"/>
          <w:sz w:val="24"/>
        </w:rPr>
        <w:t>２　相手方が開示関係役務提供者であること【甲○】</w:t>
      </w:r>
    </w:p>
    <w:p w14:paraId="786A0284" w14:textId="77777777" w:rsidR="00171D46" w:rsidRPr="00661D76" w:rsidRDefault="00171D46" w:rsidP="00171D46">
      <w:pPr>
        <w:ind w:firstLineChars="200" w:firstLine="505"/>
        <w:rPr>
          <w:rFonts w:ascii="BIZ UDゴシック" w:eastAsia="BIZ UDゴシック" w:hAnsi="BIZ UDゴシック"/>
          <w:sz w:val="24"/>
        </w:rPr>
      </w:pPr>
      <w:r w:rsidRPr="00661D76">
        <w:rPr>
          <w:rFonts w:ascii="ＭＳ 明朝" w:eastAsia="ＭＳ 明朝" w:hint="eastAsia"/>
          <w:sz w:val="24"/>
        </w:rPr>
        <w:t>開示命令申立ての理由記載２のとおり</w:t>
      </w:r>
    </w:p>
    <w:p w14:paraId="15EF89F3" w14:textId="77777777" w:rsidR="00171D46" w:rsidRPr="00661D76" w:rsidRDefault="00171D46" w:rsidP="00F01A54">
      <w:pPr>
        <w:rPr>
          <w:rFonts w:ascii="BIZ UDゴシック" w:eastAsia="BIZ UDゴシック" w:hAnsi="BIZ UDゴシック"/>
          <w:sz w:val="24"/>
        </w:rPr>
      </w:pPr>
    </w:p>
    <w:p w14:paraId="218BFCD5" w14:textId="2A773D6B" w:rsidR="00F01A54" w:rsidRPr="00661D76" w:rsidRDefault="00171D46" w:rsidP="00F01A54">
      <w:pPr>
        <w:rPr>
          <w:rFonts w:ascii="BIZ UDゴシック" w:eastAsia="BIZ UDゴシック" w:hAnsi="BIZ UDゴシック"/>
          <w:sz w:val="24"/>
        </w:rPr>
      </w:pPr>
      <w:r w:rsidRPr="00661D76">
        <w:rPr>
          <w:rFonts w:ascii="BIZ UDゴシック" w:eastAsia="BIZ UDゴシック" w:hAnsi="BIZ UDゴシック" w:hint="eastAsia"/>
          <w:sz w:val="24"/>
        </w:rPr>
        <w:t>３</w:t>
      </w:r>
      <w:r w:rsidR="00F01A54" w:rsidRPr="00661D76">
        <w:rPr>
          <w:rFonts w:ascii="BIZ UDゴシック" w:eastAsia="BIZ UDゴシック" w:hAnsi="BIZ UDゴシック" w:hint="eastAsia"/>
          <w:sz w:val="24"/>
        </w:rPr>
        <w:t xml:space="preserve">　提供命令の必要性</w:t>
      </w:r>
      <w:r w:rsidR="007B52E2" w:rsidRPr="00661D76">
        <w:rPr>
          <w:rFonts w:ascii="BIZ UDゴシック" w:eastAsia="BIZ UDゴシック" w:hAnsi="BIZ UDゴシック" w:hint="eastAsia"/>
          <w:sz w:val="24"/>
        </w:rPr>
        <w:t>（該当する場合に記載）</w:t>
      </w:r>
    </w:p>
    <w:p w14:paraId="126F2AC8" w14:textId="3EEB2C28" w:rsidR="00F01A54" w:rsidRPr="00661D76" w:rsidRDefault="00F01A54" w:rsidP="00BC75EE">
      <w:pPr>
        <w:ind w:left="253" w:hangingChars="100" w:hanging="253"/>
        <w:rPr>
          <w:rFonts w:ascii="ＭＳ 明朝" w:eastAsia="ＭＳ 明朝"/>
          <w:sz w:val="24"/>
        </w:rPr>
      </w:pPr>
      <w:r w:rsidRPr="00661D76">
        <w:rPr>
          <w:rFonts w:ascii="ＭＳ 明朝" w:eastAsia="ＭＳ 明朝" w:hint="eastAsia"/>
          <w:sz w:val="24"/>
        </w:rPr>
        <w:t xml:space="preserve">　　アクセスプロバイダのアクセスログの保存期間</w:t>
      </w:r>
      <w:r w:rsidR="00BC75EE" w:rsidRPr="00661D76">
        <w:rPr>
          <w:rFonts w:ascii="ＭＳ 明朝" w:eastAsia="ＭＳ 明朝" w:hint="eastAsia"/>
          <w:sz w:val="24"/>
        </w:rPr>
        <w:t>は一般に</w:t>
      </w:r>
      <w:r w:rsidRPr="00661D76">
        <w:rPr>
          <w:rFonts w:ascii="ＭＳ 明朝" w:eastAsia="ＭＳ 明朝" w:hint="eastAsia"/>
          <w:sz w:val="24"/>
        </w:rPr>
        <w:t>３か月等と短</w:t>
      </w:r>
      <w:r w:rsidR="00BC75EE" w:rsidRPr="00661D76">
        <w:rPr>
          <w:rFonts w:ascii="ＭＳ 明朝" w:eastAsia="ＭＳ 明朝" w:hint="eastAsia"/>
          <w:sz w:val="24"/>
        </w:rPr>
        <w:t>く、</w:t>
      </w:r>
      <w:r w:rsidR="00EF3C5C">
        <w:rPr>
          <w:rFonts w:ascii="ＭＳ 明朝" w:eastAsia="ＭＳ 明朝" w:hint="eastAsia"/>
          <w:sz w:val="24"/>
        </w:rPr>
        <w:t>早期に申立ての趣旨記載のとおりの提供を行わせなければ、</w:t>
      </w:r>
      <w:r w:rsidR="00BC75EE" w:rsidRPr="00661D76">
        <w:rPr>
          <w:rFonts w:ascii="ＭＳ 明朝" w:eastAsia="ＭＳ 明朝" w:hint="eastAsia"/>
          <w:sz w:val="24"/>
        </w:rPr>
        <w:t>発信者を特定できなくなるおそれがある</w:t>
      </w:r>
      <w:r w:rsidR="00883630" w:rsidRPr="00661D76">
        <w:rPr>
          <w:rFonts w:ascii="ＭＳ 明朝" w:eastAsia="ＭＳ 明朝" w:hint="eastAsia"/>
          <w:sz w:val="24"/>
        </w:rPr>
        <w:t>。</w:t>
      </w:r>
    </w:p>
    <w:p w14:paraId="4DC9055C" w14:textId="77777777" w:rsidR="00F01A54" w:rsidRPr="00661D76" w:rsidRDefault="00F01A54" w:rsidP="00F01A54">
      <w:pPr>
        <w:rPr>
          <w:rFonts w:ascii="ＭＳ 明朝" w:eastAsia="ＭＳ 明朝"/>
          <w:sz w:val="24"/>
        </w:rPr>
      </w:pPr>
      <w:r w:rsidRPr="00661D76">
        <w:rPr>
          <w:rFonts w:ascii="ＭＳ 明朝" w:eastAsia="ＭＳ 明朝" w:hint="eastAsia"/>
          <w:sz w:val="24"/>
        </w:rPr>
        <w:t xml:space="preserve">　　　</w:t>
      </w:r>
      <w:sdt>
        <w:sdtPr>
          <w:rPr>
            <w:rFonts w:ascii="ＭＳ 明朝" w:eastAsia="ＭＳ 明朝" w:hint="eastAsia"/>
            <w:sz w:val="24"/>
          </w:rPr>
          <w:id w:val="1635910923"/>
          <w14:checkbox>
            <w14:checked w14:val="0"/>
            <w14:checkedState w14:val="00FE" w14:font="Wingdings"/>
            <w14:uncheckedState w14:val="2610" w14:font="ＭＳ ゴシック"/>
          </w14:checkbox>
        </w:sdtPr>
        <w:sdtEndPr/>
        <w:sdtContent>
          <w:r w:rsidR="00E756E5" w:rsidRPr="00661D76">
            <w:rPr>
              <w:rFonts w:ascii="ＭＳ ゴシック" w:eastAsia="ＭＳ ゴシック" w:hAnsi="ＭＳ ゴシック" w:hint="eastAsia"/>
              <w:sz w:val="24"/>
            </w:rPr>
            <w:t>☐</w:t>
          </w:r>
        </w:sdtContent>
      </w:sdt>
      <w:r w:rsidRPr="00661D76">
        <w:rPr>
          <w:rFonts w:ascii="ＭＳ 明朝" w:eastAsia="ＭＳ 明朝" w:hint="eastAsia"/>
          <w:sz w:val="24"/>
        </w:rPr>
        <w:t>本件投稿につき提供命令が失効したことがある場合</w:t>
      </w:r>
    </w:p>
    <w:p w14:paraId="33DF77EF" w14:textId="77777777" w:rsidR="00F01A54" w:rsidRPr="00661D76" w:rsidRDefault="00F01A54" w:rsidP="00F01A54">
      <w:pPr>
        <w:rPr>
          <w:rFonts w:ascii="ＭＳ 明朝" w:eastAsia="ＭＳ 明朝"/>
          <w:sz w:val="24"/>
        </w:rPr>
      </w:pPr>
      <w:r w:rsidRPr="00661D76">
        <w:rPr>
          <w:rFonts w:ascii="ＭＳ 明朝" w:eastAsia="ＭＳ 明朝" w:hint="eastAsia"/>
          <w:sz w:val="24"/>
        </w:rPr>
        <w:t xml:space="preserve">　　　　以下の事情により、再度の提供命令を求める</w:t>
      </w:r>
      <w:r w:rsidR="00BC75EE" w:rsidRPr="00661D76">
        <w:rPr>
          <w:rFonts w:ascii="ＭＳ 明朝" w:eastAsia="ＭＳ 明朝" w:hint="eastAsia"/>
          <w:sz w:val="24"/>
        </w:rPr>
        <w:t>特別の</w:t>
      </w:r>
      <w:r w:rsidRPr="00661D76">
        <w:rPr>
          <w:rFonts w:ascii="ＭＳ 明朝" w:eastAsia="ＭＳ 明朝" w:hint="eastAsia"/>
          <w:sz w:val="24"/>
        </w:rPr>
        <w:t>必要がある。</w:t>
      </w:r>
      <w:r w:rsidR="00BC75EE" w:rsidRPr="00661D76">
        <w:rPr>
          <w:rFonts w:ascii="ＭＳ 明朝" w:eastAsia="ＭＳ 明朝" w:hint="eastAsia"/>
          <w:sz w:val="24"/>
        </w:rPr>
        <w:t>【甲○】</w:t>
      </w:r>
    </w:p>
    <w:p w14:paraId="1F08D9AD" w14:textId="77777777" w:rsidR="00F01A54" w:rsidRPr="00661D76" w:rsidRDefault="00F01A54" w:rsidP="00F01A54">
      <w:pPr>
        <w:rPr>
          <w:rFonts w:ascii="ＭＳ 明朝" w:eastAsia="ＭＳ 明朝"/>
          <w:sz w:val="24"/>
        </w:rPr>
      </w:pPr>
      <w:r w:rsidRPr="00661D76">
        <w:rPr>
          <w:rFonts w:ascii="ＭＳ 明朝" w:eastAsia="ＭＳ 明朝" w:hint="eastAsia"/>
          <w:sz w:val="24"/>
        </w:rPr>
        <w:t xml:space="preserve">　　　（事情：　　　　　　　　　　　　　　　　　　　　　　）</w:t>
      </w:r>
    </w:p>
    <w:p w14:paraId="3193911F" w14:textId="77777777" w:rsidR="00F01A54" w:rsidRPr="00661D76" w:rsidRDefault="00CF40A2" w:rsidP="00F01A54">
      <w:pPr>
        <w:rPr>
          <w:rFonts w:ascii="ＭＳ 明朝" w:eastAsia="ＭＳ 明朝"/>
          <w:sz w:val="24"/>
        </w:rPr>
      </w:pPr>
      <w:r w:rsidRPr="00661D76">
        <w:rPr>
          <w:rFonts w:ascii="ＭＳ 明朝" w:eastAsia="ＭＳ 明朝" w:hint="eastAsia"/>
          <w:sz w:val="24"/>
        </w:rPr>
        <w:t xml:space="preserve">　　　</w:t>
      </w:r>
      <w:sdt>
        <w:sdtPr>
          <w:rPr>
            <w:rFonts w:ascii="ＭＳ 明朝" w:eastAsia="ＭＳ 明朝" w:hint="eastAsia"/>
            <w:sz w:val="24"/>
          </w:rPr>
          <w:id w:val="-1471120705"/>
          <w14:checkbox>
            <w14:checked w14:val="0"/>
            <w14:checkedState w14:val="00FE" w14:font="Wingdings"/>
            <w14:uncheckedState w14:val="2610" w14:font="ＭＳ ゴシック"/>
          </w14:checkbox>
        </w:sdtPr>
        <w:sdtEndPr/>
        <w:sdtContent>
          <w:r w:rsidRPr="00661D76">
            <w:rPr>
              <w:rFonts w:ascii="ＭＳ ゴシック" w:eastAsia="ＭＳ ゴシック" w:hAnsi="ＭＳ ゴシック" w:hint="eastAsia"/>
              <w:sz w:val="24"/>
            </w:rPr>
            <w:t>☐</w:t>
          </w:r>
        </w:sdtContent>
      </w:sdt>
      <w:r w:rsidRPr="00661D76">
        <w:rPr>
          <w:rFonts w:ascii="ＭＳ 明朝" w:eastAsia="ＭＳ 明朝" w:hint="eastAsia"/>
          <w:sz w:val="24"/>
        </w:rPr>
        <w:t>２号限定型で足りる場合</w:t>
      </w:r>
    </w:p>
    <w:p w14:paraId="053332D9" w14:textId="77777777" w:rsidR="00CF40A2" w:rsidRPr="00661D76" w:rsidRDefault="00CF40A2" w:rsidP="00CE569A">
      <w:pPr>
        <w:ind w:left="758" w:hangingChars="300" w:hanging="758"/>
        <w:rPr>
          <w:rFonts w:ascii="ＭＳ 明朝" w:eastAsia="ＭＳ 明朝"/>
          <w:sz w:val="24"/>
        </w:rPr>
      </w:pPr>
      <w:r w:rsidRPr="00661D76">
        <w:rPr>
          <w:rFonts w:ascii="ＭＳ 明朝" w:eastAsia="ＭＳ 明朝" w:hint="eastAsia"/>
          <w:sz w:val="24"/>
        </w:rPr>
        <w:t xml:space="preserve">　　　　相手方から、本件投稿に係る他の開示関係役務提供者として主文目録記載のプロバイダの氏名等情報の提供を受けた。【甲○】</w:t>
      </w:r>
    </w:p>
    <w:p w14:paraId="1832677B" w14:textId="77777777" w:rsidR="00CF40A2" w:rsidRPr="00661D76" w:rsidRDefault="00CF40A2" w:rsidP="00F01A54">
      <w:pPr>
        <w:rPr>
          <w:rFonts w:ascii="ＭＳ 明朝" w:eastAsia="ＭＳ 明朝"/>
          <w:sz w:val="24"/>
        </w:rPr>
      </w:pPr>
    </w:p>
    <w:p w14:paraId="60B89972" w14:textId="77777777" w:rsidR="00F01A54" w:rsidRPr="00661D76" w:rsidRDefault="00171D46" w:rsidP="00CE569A">
      <w:pPr>
        <w:ind w:left="253" w:hangingChars="100" w:hanging="253"/>
        <w:rPr>
          <w:rFonts w:ascii="BIZ UDゴシック" w:eastAsia="BIZ UDゴシック" w:hAnsi="BIZ UDゴシック"/>
          <w:sz w:val="24"/>
        </w:rPr>
      </w:pPr>
      <w:r w:rsidRPr="00661D76">
        <w:rPr>
          <w:rFonts w:ascii="BIZ UDゴシック" w:eastAsia="BIZ UDゴシック" w:hAnsi="BIZ UDゴシック" w:hint="eastAsia"/>
          <w:sz w:val="24"/>
        </w:rPr>
        <w:t>４</w:t>
      </w:r>
      <w:r w:rsidR="00F01A54" w:rsidRPr="00661D76">
        <w:rPr>
          <w:rFonts w:ascii="BIZ UDゴシック" w:eastAsia="BIZ UDゴシック" w:hAnsi="BIZ UDゴシック" w:hint="eastAsia"/>
          <w:sz w:val="24"/>
        </w:rPr>
        <w:t xml:space="preserve">　補充性（相手方が開示命令申立ての理由２ａに当たり、特定発信者情報の提供命令を求める場合）</w:t>
      </w:r>
    </w:p>
    <w:p w14:paraId="24E39A5C" w14:textId="77777777" w:rsidR="00F01A54" w:rsidRPr="00661D76" w:rsidRDefault="00F01A54" w:rsidP="00F01A54">
      <w:pPr>
        <w:rPr>
          <w:rFonts w:ascii="ＭＳ 明朝" w:eastAsia="ＭＳ 明朝"/>
          <w:sz w:val="24"/>
        </w:rPr>
      </w:pPr>
      <w:r w:rsidRPr="00661D76">
        <w:rPr>
          <w:rFonts w:ascii="ＭＳ 明朝" w:eastAsia="ＭＳ 明朝" w:hint="eastAsia"/>
          <w:sz w:val="24"/>
        </w:rPr>
        <w:t xml:space="preserve">　　</w:t>
      </w:r>
      <w:r w:rsidR="00BC75EE" w:rsidRPr="00661D76">
        <w:rPr>
          <w:rFonts w:ascii="ＭＳ 明朝" w:eastAsia="ＭＳ 明朝" w:hint="eastAsia"/>
          <w:sz w:val="24"/>
        </w:rPr>
        <w:t>開示命令申立ての理由記載４のとおり</w:t>
      </w:r>
    </w:p>
    <w:p w14:paraId="4AA57D22" w14:textId="77777777" w:rsidR="00F01A54" w:rsidRPr="00661D76" w:rsidRDefault="00F01A54" w:rsidP="00F01A54">
      <w:pPr>
        <w:rPr>
          <w:rFonts w:ascii="ＭＳ 明朝" w:eastAsia="ＭＳ 明朝"/>
          <w:sz w:val="24"/>
        </w:rPr>
      </w:pPr>
    </w:p>
    <w:p w14:paraId="49BE66A8" w14:textId="65134ED3" w:rsidR="00BC75EE" w:rsidRPr="00661D76" w:rsidRDefault="00171D46" w:rsidP="00BC75EE">
      <w:pPr>
        <w:rPr>
          <w:rFonts w:ascii="BIZ UDゴシック" w:eastAsia="BIZ UDゴシック" w:hAnsi="BIZ UDゴシック"/>
          <w:sz w:val="24"/>
        </w:rPr>
      </w:pPr>
      <w:r w:rsidRPr="00661D76">
        <w:rPr>
          <w:rFonts w:ascii="BIZ UDゴシック" w:eastAsia="BIZ UDゴシック" w:hAnsi="BIZ UDゴシック" w:hint="eastAsia"/>
          <w:sz w:val="24"/>
        </w:rPr>
        <w:t>５</w:t>
      </w:r>
      <w:r w:rsidR="00BC75EE" w:rsidRPr="00661D76">
        <w:rPr>
          <w:rFonts w:ascii="BIZ UDゴシック" w:eastAsia="BIZ UDゴシック" w:hAnsi="BIZ UDゴシック" w:hint="eastAsia"/>
          <w:sz w:val="24"/>
        </w:rPr>
        <w:t xml:space="preserve">　よって書き</w:t>
      </w:r>
      <w:r w:rsidR="00883630" w:rsidRPr="00661D76">
        <w:rPr>
          <w:rFonts w:ascii="BIZ UDゴシック" w:eastAsia="BIZ UDゴシック" w:hAnsi="BIZ UDゴシック" w:hint="eastAsia"/>
          <w:sz w:val="24"/>
        </w:rPr>
        <w:t>（いずれかを一つを選択）</w:t>
      </w:r>
    </w:p>
    <w:p w14:paraId="287504B0" w14:textId="77777777" w:rsidR="00BC75EE" w:rsidRPr="00661D76" w:rsidRDefault="00BC75EE" w:rsidP="00BC75EE">
      <w:pPr>
        <w:rPr>
          <w:rFonts w:ascii="ＭＳ 明朝" w:eastAsia="ＭＳ 明朝"/>
          <w:sz w:val="24"/>
        </w:rPr>
      </w:pPr>
      <w:r w:rsidRPr="00661D76">
        <w:rPr>
          <w:rFonts w:ascii="ＭＳ 明朝" w:eastAsia="ＭＳ 明朝" w:hint="eastAsia"/>
          <w:sz w:val="24"/>
        </w:rPr>
        <w:t xml:space="preserve">　　よって、以下の条文に基づき提供命令を求める。</w:t>
      </w:r>
    </w:p>
    <w:p w14:paraId="2C419C9F" w14:textId="77777777" w:rsidR="00BC75EE" w:rsidRPr="00661D76" w:rsidRDefault="00BC75EE" w:rsidP="00BC75EE">
      <w:pPr>
        <w:rPr>
          <w:rFonts w:ascii="ＭＳ 明朝" w:eastAsia="ＭＳ 明朝"/>
          <w:sz w:val="24"/>
        </w:rPr>
      </w:pPr>
      <w:r w:rsidRPr="00661D76">
        <w:rPr>
          <w:rFonts w:ascii="ＭＳ 明朝" w:eastAsia="ＭＳ 明朝" w:hint="eastAsia"/>
          <w:sz w:val="24"/>
        </w:rPr>
        <w:t xml:space="preserve">　　</w:t>
      </w:r>
      <w:sdt>
        <w:sdtPr>
          <w:rPr>
            <w:rFonts w:ascii="ＭＳ 明朝" w:eastAsia="ＭＳ 明朝" w:hint="eastAsia"/>
            <w:sz w:val="24"/>
          </w:rPr>
          <w:id w:val="-844553467"/>
          <w14:checkbox>
            <w14:checked w14:val="0"/>
            <w14:checkedState w14:val="00FE" w14:font="Wingdings"/>
            <w14:uncheckedState w14:val="2610" w14:font="ＭＳ ゴシック"/>
          </w14:checkbox>
        </w:sdtPr>
        <w:sdtEndPr/>
        <w:sdtContent>
          <w:r w:rsidR="00E756E5" w:rsidRPr="00661D76">
            <w:rPr>
              <w:rFonts w:ascii="ＭＳ ゴシック" w:eastAsia="ＭＳ ゴシック" w:hAnsi="ＭＳ ゴシック" w:hint="eastAsia"/>
              <w:sz w:val="24"/>
            </w:rPr>
            <w:t>☐</w:t>
          </w:r>
        </w:sdtContent>
      </w:sdt>
      <w:r w:rsidRPr="00661D76">
        <w:rPr>
          <w:rFonts w:ascii="ＭＳ 明朝" w:eastAsia="ＭＳ 明朝" w:hint="eastAsia"/>
          <w:sz w:val="24"/>
        </w:rPr>
        <w:t>プロバイダ責任制限法１５条１項（特定発信者情報なし）</w:t>
      </w:r>
    </w:p>
    <w:p w14:paraId="6C223A94" w14:textId="77777777" w:rsidR="00BC75EE" w:rsidRPr="00661D76" w:rsidRDefault="00D231FD" w:rsidP="00BC75EE">
      <w:pPr>
        <w:ind w:firstLineChars="200" w:firstLine="505"/>
        <w:rPr>
          <w:rFonts w:ascii="ＭＳ 明朝" w:eastAsia="ＭＳ 明朝"/>
          <w:sz w:val="24"/>
        </w:rPr>
      </w:pPr>
      <w:sdt>
        <w:sdtPr>
          <w:rPr>
            <w:rFonts w:ascii="ＭＳ 明朝" w:eastAsia="ＭＳ 明朝" w:hint="eastAsia"/>
            <w:sz w:val="24"/>
          </w:rPr>
          <w:id w:val="-836919519"/>
          <w14:checkbox>
            <w14:checked w14:val="0"/>
            <w14:checkedState w14:val="00FE" w14:font="Wingdings"/>
            <w14:uncheckedState w14:val="2610" w14:font="ＭＳ ゴシック"/>
          </w14:checkbox>
        </w:sdtPr>
        <w:sdtEndPr/>
        <w:sdtContent>
          <w:r w:rsidR="00E756E5" w:rsidRPr="00661D76">
            <w:rPr>
              <w:rFonts w:ascii="ＭＳ ゴシック" w:eastAsia="ＭＳ ゴシック" w:hAnsi="ＭＳ ゴシック" w:hint="eastAsia"/>
              <w:sz w:val="24"/>
            </w:rPr>
            <w:t>☐</w:t>
          </w:r>
        </w:sdtContent>
      </w:sdt>
      <w:r w:rsidR="00BC75EE" w:rsidRPr="00661D76">
        <w:rPr>
          <w:rFonts w:ascii="ＭＳ 明朝" w:eastAsia="ＭＳ 明朝" w:hint="eastAsia"/>
          <w:sz w:val="24"/>
        </w:rPr>
        <w:t>プロバイダ責任制限法１５条２項、１項（特定発信者情報あり）</w:t>
      </w:r>
    </w:p>
    <w:p w14:paraId="782E3028" w14:textId="77777777" w:rsidR="00BC75EE" w:rsidRPr="00661D76" w:rsidRDefault="00BC75EE" w:rsidP="00F01A54">
      <w:pPr>
        <w:rPr>
          <w:rFonts w:ascii="ＭＳ 明朝" w:eastAsia="ＭＳ 明朝"/>
          <w:sz w:val="24"/>
        </w:rPr>
      </w:pPr>
    </w:p>
    <w:p w14:paraId="1EFA5A0E" w14:textId="77777777" w:rsidR="00171D46" w:rsidRPr="00661D76" w:rsidRDefault="00171D46">
      <w:pPr>
        <w:widowControl/>
        <w:jc w:val="left"/>
        <w:rPr>
          <w:rFonts w:ascii="ＭＳ 明朝" w:eastAsia="ＭＳ 明朝"/>
          <w:sz w:val="24"/>
        </w:rPr>
      </w:pPr>
      <w:r w:rsidRPr="00661D76">
        <w:rPr>
          <w:rFonts w:ascii="ＭＳ 明朝" w:eastAsia="ＭＳ 明朝"/>
          <w:sz w:val="24"/>
        </w:rPr>
        <w:br w:type="page"/>
      </w:r>
    </w:p>
    <w:p w14:paraId="055D97BE" w14:textId="77777777" w:rsidR="00BC75EE" w:rsidRPr="00661D76" w:rsidRDefault="00D231FD" w:rsidP="00022674">
      <w:pPr>
        <w:pStyle w:val="1"/>
      </w:pPr>
      <w:sdt>
        <w:sdtPr>
          <w:rPr>
            <w:rFonts w:ascii="ＭＳ 明朝" w:eastAsia="ＭＳ 明朝" w:hint="eastAsia"/>
            <w:szCs w:val="28"/>
          </w:rPr>
          <w:id w:val="187115839"/>
          <w14:checkbox>
            <w14:checked w14:val="0"/>
            <w14:checkedState w14:val="00FE" w14:font="Wingdings"/>
            <w14:uncheckedState w14:val="2610" w14:font="ＭＳ ゴシック"/>
          </w14:checkbox>
        </w:sdtPr>
        <w:sdtEndPr/>
        <w:sdtContent>
          <w:r w:rsidR="00E756E5" w:rsidRPr="00661D76">
            <w:rPr>
              <w:rFonts w:ascii="ＭＳ ゴシック" w:eastAsia="ＭＳ ゴシック" w:hAnsi="ＭＳ ゴシック" w:hint="eastAsia"/>
              <w:szCs w:val="28"/>
            </w:rPr>
            <w:t>☐</w:t>
          </w:r>
        </w:sdtContent>
      </w:sdt>
      <w:r w:rsidR="00BC75EE" w:rsidRPr="00661D76">
        <w:rPr>
          <w:rFonts w:hint="eastAsia"/>
        </w:rPr>
        <w:t>申立ての理由（消去禁止命令）</w:t>
      </w:r>
    </w:p>
    <w:p w14:paraId="72930087" w14:textId="77777777" w:rsidR="00A7774C" w:rsidRPr="00661D76" w:rsidRDefault="00A7774C" w:rsidP="001521FE">
      <w:pPr>
        <w:jc w:val="center"/>
        <w:rPr>
          <w:rFonts w:ascii="BIZ UDゴシック" w:eastAsia="BIZ UDゴシック" w:hAnsi="BIZ UDゴシック"/>
          <w:sz w:val="24"/>
        </w:rPr>
      </w:pPr>
    </w:p>
    <w:p w14:paraId="0C883734" w14:textId="77777777" w:rsidR="00171D46" w:rsidRPr="00661D76" w:rsidRDefault="00171D46" w:rsidP="00171D46">
      <w:pPr>
        <w:rPr>
          <w:rFonts w:ascii="BIZ UDゴシック" w:eastAsia="BIZ UDゴシック" w:hAnsi="BIZ UDゴシック"/>
          <w:sz w:val="24"/>
        </w:rPr>
      </w:pPr>
      <w:r w:rsidRPr="00661D76">
        <w:rPr>
          <w:rFonts w:ascii="BIZ UDゴシック" w:eastAsia="BIZ UDゴシック" w:hAnsi="BIZ UDゴシック" w:hint="eastAsia"/>
          <w:sz w:val="24"/>
        </w:rPr>
        <w:t>１　インターネット上の本件投稿</w:t>
      </w:r>
    </w:p>
    <w:p w14:paraId="60BA789E" w14:textId="77777777" w:rsidR="00171D46" w:rsidRPr="00661D76" w:rsidRDefault="00171D46" w:rsidP="00171D46">
      <w:pPr>
        <w:ind w:firstLineChars="200" w:firstLine="505"/>
        <w:rPr>
          <w:rFonts w:ascii="ＭＳ 明朝" w:eastAsia="ＭＳ 明朝"/>
          <w:sz w:val="24"/>
        </w:rPr>
      </w:pPr>
      <w:r w:rsidRPr="00661D76">
        <w:rPr>
          <w:rFonts w:ascii="ＭＳ 明朝" w:eastAsia="ＭＳ 明朝" w:hint="eastAsia"/>
          <w:sz w:val="24"/>
        </w:rPr>
        <w:t>開示命令申立ての理由記載１のとおり</w:t>
      </w:r>
    </w:p>
    <w:p w14:paraId="6CB21E1C" w14:textId="77777777" w:rsidR="00171D46" w:rsidRPr="00661D76" w:rsidRDefault="00171D46" w:rsidP="00171D46">
      <w:pPr>
        <w:ind w:firstLineChars="200" w:firstLine="505"/>
        <w:rPr>
          <w:rFonts w:ascii="BIZ UDゴシック" w:eastAsia="BIZ UDゴシック" w:hAnsi="BIZ UDゴシック"/>
          <w:sz w:val="24"/>
        </w:rPr>
      </w:pPr>
    </w:p>
    <w:p w14:paraId="083A1AC7" w14:textId="77777777" w:rsidR="00171D46" w:rsidRPr="00661D76" w:rsidRDefault="00171D46" w:rsidP="00171D46">
      <w:pPr>
        <w:rPr>
          <w:rFonts w:ascii="BIZ UDゴシック" w:eastAsia="BIZ UDゴシック" w:hAnsi="BIZ UDゴシック"/>
          <w:sz w:val="24"/>
        </w:rPr>
      </w:pPr>
      <w:r w:rsidRPr="00661D76">
        <w:rPr>
          <w:rFonts w:ascii="BIZ UDゴシック" w:eastAsia="BIZ UDゴシック" w:hAnsi="BIZ UDゴシック" w:hint="eastAsia"/>
          <w:sz w:val="24"/>
        </w:rPr>
        <w:t>２　相手方が開示関係役務提供者であること【甲○】</w:t>
      </w:r>
    </w:p>
    <w:p w14:paraId="3821E87C" w14:textId="77777777" w:rsidR="00171D46" w:rsidRPr="00661D76" w:rsidRDefault="00171D46" w:rsidP="00171D46">
      <w:pPr>
        <w:ind w:firstLineChars="200" w:firstLine="505"/>
        <w:rPr>
          <w:rFonts w:ascii="BIZ UDゴシック" w:eastAsia="BIZ UDゴシック" w:hAnsi="BIZ UDゴシック"/>
          <w:sz w:val="24"/>
        </w:rPr>
      </w:pPr>
      <w:r w:rsidRPr="00661D76">
        <w:rPr>
          <w:rFonts w:ascii="ＭＳ 明朝" w:eastAsia="ＭＳ 明朝" w:hint="eastAsia"/>
          <w:sz w:val="24"/>
        </w:rPr>
        <w:t>開示命令申立ての理由記載２のとおり</w:t>
      </w:r>
    </w:p>
    <w:p w14:paraId="07E0ACA0" w14:textId="77777777" w:rsidR="00171D46" w:rsidRPr="00661D76" w:rsidRDefault="00171D46" w:rsidP="00F01A54">
      <w:pPr>
        <w:rPr>
          <w:rFonts w:ascii="BIZ UDゴシック" w:eastAsia="BIZ UDゴシック" w:hAnsi="BIZ UDゴシック"/>
          <w:sz w:val="24"/>
        </w:rPr>
      </w:pPr>
    </w:p>
    <w:p w14:paraId="514B25DB" w14:textId="77777777" w:rsidR="00BC75EE" w:rsidRPr="00661D76" w:rsidRDefault="00171D46" w:rsidP="00F01A54">
      <w:pPr>
        <w:rPr>
          <w:rFonts w:ascii="BIZ UDゴシック" w:eastAsia="BIZ UDゴシック" w:hAnsi="BIZ UDゴシック"/>
          <w:sz w:val="24"/>
        </w:rPr>
      </w:pPr>
      <w:r w:rsidRPr="00661D76">
        <w:rPr>
          <w:rFonts w:ascii="BIZ UDゴシック" w:eastAsia="BIZ UDゴシック" w:hAnsi="BIZ UDゴシック" w:hint="eastAsia"/>
          <w:sz w:val="24"/>
        </w:rPr>
        <w:t>３</w:t>
      </w:r>
      <w:r w:rsidR="00BC75EE" w:rsidRPr="00661D76">
        <w:rPr>
          <w:rFonts w:ascii="BIZ UDゴシック" w:eastAsia="BIZ UDゴシック" w:hAnsi="BIZ UDゴシック" w:hint="eastAsia"/>
          <w:sz w:val="24"/>
        </w:rPr>
        <w:t xml:space="preserve">　発信者情報の保有</w:t>
      </w:r>
    </w:p>
    <w:p w14:paraId="4AF81115" w14:textId="77777777" w:rsidR="00BC75EE" w:rsidRPr="00661D76" w:rsidRDefault="00BC75EE" w:rsidP="00F01A54">
      <w:pPr>
        <w:rPr>
          <w:rFonts w:ascii="ＭＳ 明朝" w:eastAsia="ＭＳ 明朝"/>
          <w:sz w:val="24"/>
        </w:rPr>
      </w:pPr>
      <w:r w:rsidRPr="00661D76">
        <w:rPr>
          <w:rFonts w:ascii="ＭＳ 明朝" w:eastAsia="ＭＳ 明朝" w:hint="eastAsia"/>
          <w:sz w:val="24"/>
        </w:rPr>
        <w:t xml:space="preserve">　　相手方は、別紙発信者情報目録記載の各情報を保有している。</w:t>
      </w:r>
    </w:p>
    <w:p w14:paraId="29B43A42" w14:textId="77777777" w:rsidR="00F51714" w:rsidRPr="00661D76" w:rsidRDefault="00F51714" w:rsidP="00F01A54">
      <w:pPr>
        <w:rPr>
          <w:rFonts w:ascii="BIZ UDゴシック" w:eastAsia="BIZ UDゴシック" w:hAnsi="BIZ UDゴシック"/>
          <w:sz w:val="24"/>
        </w:rPr>
      </w:pPr>
    </w:p>
    <w:p w14:paraId="022BB179" w14:textId="77777777" w:rsidR="00BC75EE" w:rsidRPr="00661D76" w:rsidRDefault="00171D46" w:rsidP="00F01A54">
      <w:pPr>
        <w:rPr>
          <w:rFonts w:ascii="BIZ UDゴシック" w:eastAsia="BIZ UDゴシック" w:hAnsi="BIZ UDゴシック"/>
          <w:sz w:val="24"/>
        </w:rPr>
      </w:pPr>
      <w:r w:rsidRPr="00661D76">
        <w:rPr>
          <w:rFonts w:ascii="BIZ UDゴシック" w:eastAsia="BIZ UDゴシック" w:hAnsi="BIZ UDゴシック" w:hint="eastAsia"/>
          <w:sz w:val="24"/>
        </w:rPr>
        <w:t>４</w:t>
      </w:r>
      <w:r w:rsidR="00BC75EE" w:rsidRPr="00661D76">
        <w:rPr>
          <w:rFonts w:ascii="BIZ UDゴシック" w:eastAsia="BIZ UDゴシック" w:hAnsi="BIZ UDゴシック" w:hint="eastAsia"/>
          <w:sz w:val="24"/>
        </w:rPr>
        <w:t xml:space="preserve">　消去禁止命令の必要性</w:t>
      </w:r>
    </w:p>
    <w:p w14:paraId="61442AF9" w14:textId="77777777" w:rsidR="00BC75EE" w:rsidRPr="00661D76" w:rsidRDefault="00BC75EE" w:rsidP="00F01A54">
      <w:pPr>
        <w:rPr>
          <w:rFonts w:ascii="ＭＳ 明朝" w:eastAsia="ＭＳ 明朝"/>
          <w:sz w:val="24"/>
        </w:rPr>
      </w:pPr>
      <w:r w:rsidRPr="00661D76">
        <w:rPr>
          <w:rFonts w:ascii="ＭＳ 明朝" w:eastAsia="ＭＳ 明朝" w:hint="eastAsia"/>
          <w:sz w:val="24"/>
        </w:rPr>
        <w:t xml:space="preserve">　　相手方は、前記各情報の任意保存をしない。</w:t>
      </w:r>
    </w:p>
    <w:p w14:paraId="0F317F42" w14:textId="77777777" w:rsidR="00BC75EE" w:rsidRPr="00661D76" w:rsidRDefault="00BC75EE" w:rsidP="00CE569A">
      <w:pPr>
        <w:ind w:left="758" w:hangingChars="300" w:hanging="758"/>
        <w:rPr>
          <w:rFonts w:ascii="ＭＳ 明朝" w:eastAsia="ＭＳ 明朝"/>
          <w:sz w:val="24"/>
        </w:rPr>
      </w:pPr>
      <w:r w:rsidRPr="00661D76">
        <w:rPr>
          <w:rFonts w:ascii="ＭＳ 明朝" w:eastAsia="ＭＳ 明朝" w:hint="eastAsia"/>
          <w:sz w:val="24"/>
        </w:rPr>
        <w:t xml:space="preserve">　　　</w:t>
      </w:r>
      <w:sdt>
        <w:sdtPr>
          <w:rPr>
            <w:rFonts w:ascii="ＭＳ 明朝" w:eastAsia="ＭＳ 明朝" w:hint="eastAsia"/>
            <w:sz w:val="24"/>
          </w:rPr>
          <w:id w:val="710157014"/>
          <w14:checkbox>
            <w14:checked w14:val="0"/>
            <w14:checkedState w14:val="00FE" w14:font="Wingdings"/>
            <w14:uncheckedState w14:val="2610" w14:font="ＭＳ ゴシック"/>
          </w14:checkbox>
        </w:sdtPr>
        <w:sdtEndPr/>
        <w:sdtContent>
          <w:r w:rsidR="00E756E5" w:rsidRPr="00661D76">
            <w:rPr>
              <w:rFonts w:ascii="ＭＳ ゴシック" w:eastAsia="ＭＳ ゴシック" w:hAnsi="ＭＳ ゴシック" w:hint="eastAsia"/>
              <w:sz w:val="24"/>
            </w:rPr>
            <w:t>☐</w:t>
          </w:r>
        </w:sdtContent>
      </w:sdt>
      <w:r w:rsidRPr="00661D76">
        <w:rPr>
          <w:rFonts w:ascii="ＭＳ 明朝" w:eastAsia="ＭＳ 明朝" w:hint="eastAsia"/>
          <w:sz w:val="24"/>
        </w:rPr>
        <w:t>以下の事情により、相手方が前記各情報のデータを消去する期限が切迫している。【甲○】</w:t>
      </w:r>
    </w:p>
    <w:p w14:paraId="78EBC790" w14:textId="77777777" w:rsidR="00BC75EE" w:rsidRPr="00661D76" w:rsidRDefault="00BC75EE" w:rsidP="00F01A54">
      <w:pPr>
        <w:rPr>
          <w:rFonts w:ascii="ＭＳ 明朝" w:eastAsia="ＭＳ 明朝"/>
          <w:sz w:val="24"/>
        </w:rPr>
      </w:pPr>
      <w:r w:rsidRPr="00661D76">
        <w:rPr>
          <w:rFonts w:ascii="ＭＳ 明朝" w:eastAsia="ＭＳ 明朝" w:hint="eastAsia"/>
          <w:sz w:val="24"/>
        </w:rPr>
        <w:t xml:space="preserve">　　　（事情：　　　　　　　　　　　　　　　　　）</w:t>
      </w:r>
    </w:p>
    <w:p w14:paraId="0853CF2F" w14:textId="77777777" w:rsidR="00F51714" w:rsidRPr="00661D76" w:rsidRDefault="00F51714" w:rsidP="00BC75EE">
      <w:pPr>
        <w:rPr>
          <w:rFonts w:ascii="BIZ UDゴシック" w:eastAsia="BIZ UDゴシック" w:hAnsi="BIZ UDゴシック"/>
          <w:sz w:val="24"/>
        </w:rPr>
      </w:pPr>
    </w:p>
    <w:p w14:paraId="123FF8E5" w14:textId="77777777" w:rsidR="001A178F" w:rsidRPr="00661D76" w:rsidRDefault="00171D46" w:rsidP="00BC75EE">
      <w:pPr>
        <w:rPr>
          <w:rFonts w:ascii="BIZ UDゴシック" w:eastAsia="BIZ UDゴシック" w:hAnsi="BIZ UDゴシック"/>
          <w:sz w:val="24"/>
        </w:rPr>
      </w:pPr>
      <w:r w:rsidRPr="00661D76">
        <w:rPr>
          <w:rFonts w:ascii="BIZ UDゴシック" w:eastAsia="BIZ UDゴシック" w:hAnsi="BIZ UDゴシック" w:hint="eastAsia"/>
          <w:sz w:val="24"/>
        </w:rPr>
        <w:t>５</w:t>
      </w:r>
      <w:r w:rsidR="001A178F" w:rsidRPr="00661D76">
        <w:rPr>
          <w:rFonts w:ascii="BIZ UDゴシック" w:eastAsia="BIZ UDゴシック" w:hAnsi="BIZ UDゴシック" w:hint="eastAsia"/>
          <w:sz w:val="24"/>
        </w:rPr>
        <w:t xml:space="preserve">　よって書き</w:t>
      </w:r>
    </w:p>
    <w:p w14:paraId="3B3C3339" w14:textId="77777777" w:rsidR="00CF40A2" w:rsidRPr="00661D76" w:rsidRDefault="00BC75EE" w:rsidP="00F51714">
      <w:pPr>
        <w:rPr>
          <w:rFonts w:ascii="ＭＳ 明朝" w:eastAsia="ＭＳ 明朝"/>
          <w:sz w:val="24"/>
        </w:rPr>
      </w:pPr>
      <w:r w:rsidRPr="00661D76">
        <w:rPr>
          <w:rFonts w:ascii="ＭＳ 明朝" w:eastAsia="ＭＳ 明朝" w:hint="eastAsia"/>
          <w:sz w:val="24"/>
        </w:rPr>
        <w:t xml:space="preserve">　　よって、プロバイダ責任制限法１６条１項に基づき消去禁止命令を求める。</w:t>
      </w:r>
    </w:p>
    <w:p w14:paraId="0F85D6DE" w14:textId="77777777" w:rsidR="00CF40A2" w:rsidRPr="00661D76" w:rsidRDefault="00CF40A2" w:rsidP="00F51714">
      <w:pPr>
        <w:rPr>
          <w:rFonts w:ascii="ＭＳ 明朝" w:eastAsia="ＭＳ 明朝"/>
          <w:sz w:val="24"/>
        </w:rPr>
      </w:pPr>
    </w:p>
    <w:p w14:paraId="1C90CF3A" w14:textId="77777777" w:rsidR="00CF40A2" w:rsidRPr="00661D76" w:rsidRDefault="00CF40A2">
      <w:pPr>
        <w:widowControl/>
        <w:jc w:val="left"/>
        <w:rPr>
          <w:rFonts w:ascii="ＭＳ 明朝" w:eastAsia="ＭＳ 明朝"/>
          <w:sz w:val="24"/>
        </w:rPr>
      </w:pPr>
      <w:r w:rsidRPr="00661D76">
        <w:rPr>
          <w:rFonts w:ascii="ＭＳ 明朝" w:eastAsia="ＭＳ 明朝"/>
          <w:sz w:val="24"/>
        </w:rPr>
        <w:br w:type="page"/>
      </w:r>
    </w:p>
    <w:p w14:paraId="7A6AAFF8" w14:textId="7D97B8C0" w:rsidR="00CF40A2" w:rsidRPr="00661D76" w:rsidRDefault="00CF40A2" w:rsidP="00022674">
      <w:pPr>
        <w:pStyle w:val="1"/>
      </w:pPr>
      <w:r w:rsidRPr="00661D76">
        <w:rPr>
          <w:rFonts w:hint="eastAsia"/>
        </w:rPr>
        <w:lastRenderedPageBreak/>
        <w:t>関</w:t>
      </w:r>
      <w:r w:rsidR="00EF3C5C">
        <w:rPr>
          <w:rFonts w:hint="eastAsia"/>
        </w:rPr>
        <w:t xml:space="preserve">　</w:t>
      </w:r>
      <w:r w:rsidRPr="00661D76">
        <w:rPr>
          <w:rFonts w:hint="eastAsia"/>
        </w:rPr>
        <w:t>連</w:t>
      </w:r>
      <w:r w:rsidR="00EF3C5C">
        <w:rPr>
          <w:rFonts w:hint="eastAsia"/>
        </w:rPr>
        <w:t xml:space="preserve">　</w:t>
      </w:r>
      <w:r w:rsidRPr="00661D76">
        <w:rPr>
          <w:rFonts w:hint="eastAsia"/>
        </w:rPr>
        <w:t>事</w:t>
      </w:r>
      <w:r w:rsidR="00EF3C5C">
        <w:rPr>
          <w:rFonts w:hint="eastAsia"/>
        </w:rPr>
        <w:t xml:space="preserve">　</w:t>
      </w:r>
      <w:r w:rsidRPr="00661D76">
        <w:rPr>
          <w:rFonts w:hint="eastAsia"/>
        </w:rPr>
        <w:t>情</w:t>
      </w:r>
    </w:p>
    <w:p w14:paraId="69EDBD5E" w14:textId="77777777" w:rsidR="00CF40A2" w:rsidRPr="00661D76" w:rsidRDefault="00CF40A2" w:rsidP="00F51714">
      <w:pPr>
        <w:rPr>
          <w:rFonts w:ascii="ＭＳ 明朝" w:eastAsia="ＭＳ 明朝"/>
          <w:sz w:val="24"/>
        </w:rPr>
      </w:pPr>
    </w:p>
    <w:p w14:paraId="6086BE26" w14:textId="77777777" w:rsidR="00CF40A2" w:rsidRPr="00661D76" w:rsidRDefault="00D231FD" w:rsidP="00F51714">
      <w:pPr>
        <w:rPr>
          <w:rFonts w:ascii="ＭＳ 明朝" w:eastAsia="ＭＳ 明朝"/>
          <w:sz w:val="24"/>
        </w:rPr>
      </w:pPr>
      <w:sdt>
        <w:sdtPr>
          <w:rPr>
            <w:rFonts w:ascii="ＭＳ 明朝" w:eastAsia="ＭＳ 明朝" w:hint="eastAsia"/>
            <w:sz w:val="24"/>
          </w:rPr>
          <w:id w:val="-230848126"/>
          <w14:checkbox>
            <w14:checked w14:val="0"/>
            <w14:checkedState w14:val="00FE" w14:font="Wingdings"/>
            <w14:uncheckedState w14:val="2610" w14:font="ＭＳ ゴシック"/>
          </w14:checkbox>
        </w:sdtPr>
        <w:sdtEndPr/>
        <w:sdtContent>
          <w:r w:rsidR="00677D66" w:rsidRPr="00661D76">
            <w:rPr>
              <w:rFonts w:ascii="ＭＳ ゴシック" w:eastAsia="ＭＳ ゴシック" w:hAnsi="ＭＳ ゴシック" w:hint="eastAsia"/>
              <w:sz w:val="24"/>
            </w:rPr>
            <w:t>☐</w:t>
          </w:r>
        </w:sdtContent>
      </w:sdt>
      <w:r w:rsidR="00160683" w:rsidRPr="00661D76">
        <w:rPr>
          <w:rFonts w:ascii="ＭＳ 明朝" w:eastAsia="ＭＳ 明朝" w:hint="eastAsia"/>
          <w:sz w:val="24"/>
        </w:rPr>
        <w:t xml:space="preserve">　</w:t>
      </w:r>
      <w:r w:rsidR="00677D66" w:rsidRPr="00661D76">
        <w:rPr>
          <w:rFonts w:ascii="ＭＳ 明朝" w:eastAsia="ＭＳ 明朝" w:hint="eastAsia"/>
          <w:sz w:val="24"/>
        </w:rPr>
        <w:t>本件投稿中に</w:t>
      </w:r>
      <w:r w:rsidR="007169F8" w:rsidRPr="00661D76">
        <w:rPr>
          <w:rFonts w:ascii="ＭＳ 明朝" w:eastAsia="ＭＳ 明朝" w:hint="eastAsia"/>
          <w:sz w:val="24"/>
        </w:rPr>
        <w:t>サイト</w:t>
      </w:r>
      <w:r w:rsidR="00160683" w:rsidRPr="00661D76">
        <w:rPr>
          <w:rFonts w:ascii="ＭＳ 明朝" w:eastAsia="ＭＳ 明朝" w:hint="eastAsia"/>
          <w:sz w:val="24"/>
        </w:rPr>
        <w:t>上から削除済みの</w:t>
      </w:r>
      <w:r w:rsidR="00677D66" w:rsidRPr="00661D76">
        <w:rPr>
          <w:rFonts w:ascii="ＭＳ 明朝" w:eastAsia="ＭＳ 明朝" w:hint="eastAsia"/>
          <w:sz w:val="24"/>
        </w:rPr>
        <w:t>もの</w:t>
      </w:r>
      <w:r w:rsidR="00160683" w:rsidRPr="00661D76">
        <w:rPr>
          <w:rFonts w:ascii="ＭＳ 明朝" w:eastAsia="ＭＳ 明朝" w:hint="eastAsia"/>
          <w:sz w:val="24"/>
        </w:rPr>
        <w:t>がある。</w:t>
      </w:r>
    </w:p>
    <w:p w14:paraId="2C39B370" w14:textId="77777777" w:rsidR="00CF40A2" w:rsidRPr="00661D76" w:rsidRDefault="00160683" w:rsidP="00F51714">
      <w:pPr>
        <w:rPr>
          <w:rFonts w:ascii="ＭＳ 明朝" w:eastAsia="ＭＳ 明朝"/>
          <w:sz w:val="24"/>
        </w:rPr>
      </w:pPr>
      <w:r w:rsidRPr="00661D76">
        <w:rPr>
          <w:rFonts w:ascii="ＭＳ 明朝" w:eastAsia="ＭＳ 明朝" w:hint="eastAsia"/>
          <w:sz w:val="24"/>
        </w:rPr>
        <w:t xml:space="preserve">　　該当する投稿：</w:t>
      </w:r>
    </w:p>
    <w:p w14:paraId="3CA59E4A" w14:textId="77777777" w:rsidR="00160683" w:rsidRPr="00661D76" w:rsidRDefault="00160683" w:rsidP="00F51714">
      <w:pPr>
        <w:rPr>
          <w:rFonts w:ascii="ＭＳ 明朝" w:eastAsia="ＭＳ 明朝"/>
          <w:sz w:val="24"/>
        </w:rPr>
      </w:pPr>
      <w:r w:rsidRPr="00661D76">
        <w:rPr>
          <w:rFonts w:ascii="ＭＳ 明朝" w:eastAsia="ＭＳ 明朝" w:hint="eastAsia"/>
          <w:sz w:val="24"/>
        </w:rPr>
        <w:t xml:space="preserve">　　削除時期：</w:t>
      </w:r>
    </w:p>
    <w:p w14:paraId="38B6451D" w14:textId="77777777" w:rsidR="00160683" w:rsidRPr="00661D76" w:rsidRDefault="00160683" w:rsidP="00160683">
      <w:pPr>
        <w:rPr>
          <w:rFonts w:ascii="ＭＳ 明朝" w:eastAsia="ＭＳ 明朝"/>
          <w:sz w:val="24"/>
        </w:rPr>
      </w:pPr>
    </w:p>
    <w:p w14:paraId="43864745" w14:textId="77777777" w:rsidR="00CF40A2" w:rsidRPr="00661D76" w:rsidRDefault="00D231FD" w:rsidP="00160683">
      <w:pPr>
        <w:rPr>
          <w:rFonts w:ascii="ＭＳ 明朝" w:eastAsia="ＭＳ 明朝"/>
          <w:sz w:val="24"/>
        </w:rPr>
      </w:pPr>
      <w:sdt>
        <w:sdtPr>
          <w:rPr>
            <w:rFonts w:ascii="ＭＳ 明朝" w:eastAsia="ＭＳ 明朝" w:hint="eastAsia"/>
            <w:sz w:val="24"/>
          </w:rPr>
          <w:id w:val="-1815321052"/>
          <w14:checkbox>
            <w14:checked w14:val="0"/>
            <w14:checkedState w14:val="00FE" w14:font="Wingdings"/>
            <w14:uncheckedState w14:val="2610" w14:font="ＭＳ ゴシック"/>
          </w14:checkbox>
        </w:sdtPr>
        <w:sdtEndPr/>
        <w:sdtContent>
          <w:r w:rsidR="00677D66" w:rsidRPr="00661D76">
            <w:rPr>
              <w:rFonts w:ascii="ＭＳ ゴシック" w:eastAsia="ＭＳ ゴシック" w:hAnsi="ＭＳ ゴシック" w:hint="eastAsia"/>
              <w:sz w:val="24"/>
            </w:rPr>
            <w:t>☐</w:t>
          </w:r>
        </w:sdtContent>
      </w:sdt>
      <w:r w:rsidR="00160683" w:rsidRPr="00661D76">
        <w:rPr>
          <w:rFonts w:ascii="ＭＳ 明朝" w:eastAsia="ＭＳ 明朝" w:hint="eastAsia"/>
          <w:sz w:val="24"/>
        </w:rPr>
        <w:t xml:space="preserve">　投稿（閲覧用）ＵＲＬ／投稿者ＵＲＬの裏付け書証が入手できないものがある。</w:t>
      </w:r>
    </w:p>
    <w:p w14:paraId="116904D3" w14:textId="77777777" w:rsidR="00160683" w:rsidRPr="00661D76" w:rsidRDefault="00160683" w:rsidP="00160683">
      <w:pPr>
        <w:rPr>
          <w:rFonts w:ascii="ＭＳ 明朝" w:eastAsia="ＭＳ 明朝"/>
          <w:sz w:val="24"/>
        </w:rPr>
      </w:pPr>
      <w:r w:rsidRPr="00661D76">
        <w:rPr>
          <w:rFonts w:ascii="ＭＳ 明朝" w:eastAsia="ＭＳ 明朝" w:hint="eastAsia"/>
          <w:sz w:val="24"/>
        </w:rPr>
        <w:t xml:space="preserve">　　該当する投稿：</w:t>
      </w:r>
    </w:p>
    <w:p w14:paraId="04EAD591" w14:textId="77777777" w:rsidR="00160683" w:rsidRPr="00661D76" w:rsidRDefault="00160683" w:rsidP="00160683">
      <w:pPr>
        <w:rPr>
          <w:rFonts w:ascii="ＭＳ 明朝" w:eastAsia="ＭＳ 明朝"/>
          <w:sz w:val="24"/>
        </w:rPr>
      </w:pPr>
    </w:p>
    <w:p w14:paraId="400FD705" w14:textId="77777777" w:rsidR="00160683" w:rsidRPr="00661D76" w:rsidRDefault="00D231FD" w:rsidP="00160683">
      <w:pPr>
        <w:rPr>
          <w:rFonts w:ascii="ＭＳ 明朝" w:eastAsia="ＭＳ 明朝"/>
          <w:sz w:val="24"/>
        </w:rPr>
      </w:pPr>
      <w:sdt>
        <w:sdtPr>
          <w:rPr>
            <w:rFonts w:ascii="ＭＳ 明朝" w:eastAsia="ＭＳ 明朝" w:hint="eastAsia"/>
            <w:sz w:val="24"/>
          </w:rPr>
          <w:id w:val="-912387699"/>
          <w14:checkbox>
            <w14:checked w14:val="0"/>
            <w14:checkedState w14:val="00FE" w14:font="Wingdings"/>
            <w14:uncheckedState w14:val="2610" w14:font="ＭＳ ゴシック"/>
          </w14:checkbox>
        </w:sdtPr>
        <w:sdtEndPr/>
        <w:sdtContent>
          <w:r w:rsidR="00677D66" w:rsidRPr="00661D76">
            <w:rPr>
              <w:rFonts w:ascii="ＭＳ ゴシック" w:eastAsia="ＭＳ ゴシック" w:hAnsi="ＭＳ ゴシック" w:hint="eastAsia"/>
              <w:sz w:val="24"/>
            </w:rPr>
            <w:t>☐</w:t>
          </w:r>
        </w:sdtContent>
      </w:sdt>
      <w:r w:rsidR="00160683" w:rsidRPr="00661D76">
        <w:rPr>
          <w:rFonts w:ascii="ＭＳ 明朝" w:eastAsia="ＭＳ 明朝" w:hint="eastAsia"/>
          <w:sz w:val="24"/>
        </w:rPr>
        <w:t xml:space="preserve">　投稿日時が特定できないものがある。</w:t>
      </w:r>
    </w:p>
    <w:p w14:paraId="3AB8AF43" w14:textId="77777777" w:rsidR="00160683" w:rsidRPr="00661D76" w:rsidRDefault="00160683" w:rsidP="00160683">
      <w:pPr>
        <w:rPr>
          <w:rFonts w:ascii="ＭＳ 明朝" w:eastAsia="ＭＳ 明朝"/>
          <w:sz w:val="24"/>
        </w:rPr>
      </w:pPr>
      <w:r w:rsidRPr="00661D76">
        <w:rPr>
          <w:rFonts w:ascii="ＭＳ 明朝" w:eastAsia="ＭＳ 明朝" w:hint="eastAsia"/>
          <w:sz w:val="24"/>
        </w:rPr>
        <w:t xml:space="preserve">　　該当する投稿：</w:t>
      </w:r>
    </w:p>
    <w:p w14:paraId="5A286C03" w14:textId="77777777" w:rsidR="00CF40A2" w:rsidRPr="00661D76" w:rsidRDefault="00CF40A2" w:rsidP="00F51714">
      <w:pPr>
        <w:rPr>
          <w:rFonts w:ascii="ＭＳ 明朝" w:eastAsia="ＭＳ 明朝"/>
          <w:sz w:val="24"/>
        </w:rPr>
      </w:pPr>
    </w:p>
    <w:p w14:paraId="5BC4A4A7" w14:textId="77777777" w:rsidR="00160683" w:rsidRPr="00661D76" w:rsidRDefault="00D231FD" w:rsidP="00F51714">
      <w:pPr>
        <w:rPr>
          <w:rFonts w:ascii="ＭＳ 明朝" w:eastAsia="ＭＳ 明朝"/>
          <w:sz w:val="24"/>
        </w:rPr>
      </w:pPr>
      <w:sdt>
        <w:sdtPr>
          <w:rPr>
            <w:rFonts w:ascii="ＭＳ 明朝" w:eastAsia="ＭＳ 明朝" w:hint="eastAsia"/>
            <w:sz w:val="24"/>
          </w:rPr>
          <w:id w:val="-1937429642"/>
          <w14:checkbox>
            <w14:checked w14:val="0"/>
            <w14:checkedState w14:val="00FE" w14:font="Wingdings"/>
            <w14:uncheckedState w14:val="2610" w14:font="ＭＳ ゴシック"/>
          </w14:checkbox>
        </w:sdtPr>
        <w:sdtEndPr/>
        <w:sdtContent>
          <w:r w:rsidR="00677D66" w:rsidRPr="00661D76">
            <w:rPr>
              <w:rFonts w:ascii="ＭＳ ゴシック" w:eastAsia="ＭＳ ゴシック" w:hAnsi="ＭＳ ゴシック" w:hint="eastAsia"/>
              <w:sz w:val="24"/>
            </w:rPr>
            <w:t>☐</w:t>
          </w:r>
        </w:sdtContent>
      </w:sdt>
      <w:r w:rsidR="00160683" w:rsidRPr="00661D76">
        <w:rPr>
          <w:rFonts w:ascii="ＭＳ 明朝" w:eastAsia="ＭＳ 明朝" w:hint="eastAsia"/>
          <w:sz w:val="24"/>
        </w:rPr>
        <w:t xml:space="preserve">　投稿したアカウントの活動が数か月止まっており、又は停止されている。</w:t>
      </w:r>
    </w:p>
    <w:p w14:paraId="21ED7449" w14:textId="77777777" w:rsidR="00160683" w:rsidRPr="00661D76" w:rsidRDefault="00160683" w:rsidP="00160683">
      <w:pPr>
        <w:rPr>
          <w:rFonts w:ascii="ＭＳ 明朝" w:eastAsia="ＭＳ 明朝"/>
          <w:sz w:val="24"/>
        </w:rPr>
      </w:pPr>
      <w:r w:rsidRPr="00661D76">
        <w:rPr>
          <w:rFonts w:ascii="ＭＳ 明朝" w:eastAsia="ＭＳ 明朝" w:hint="eastAsia"/>
          <w:sz w:val="24"/>
        </w:rPr>
        <w:t xml:space="preserve">　　該当する投稿：</w:t>
      </w:r>
    </w:p>
    <w:p w14:paraId="2D92D14A" w14:textId="77777777" w:rsidR="00CF40A2" w:rsidRPr="00661D76" w:rsidRDefault="00CF40A2" w:rsidP="00F51714">
      <w:pPr>
        <w:rPr>
          <w:rFonts w:ascii="ＭＳ 明朝" w:eastAsia="ＭＳ 明朝"/>
          <w:sz w:val="24"/>
        </w:rPr>
      </w:pPr>
    </w:p>
    <w:p w14:paraId="7473C345" w14:textId="42DDE780" w:rsidR="00677D66" w:rsidRPr="00661D76" w:rsidRDefault="00EF3C5C" w:rsidP="00F51714">
      <w:pPr>
        <w:rPr>
          <w:rFonts w:ascii="ＭＳ 明朝" w:eastAsia="ＭＳ 明朝"/>
          <w:sz w:val="24"/>
        </w:rPr>
      </w:pPr>
      <w:r>
        <w:rPr>
          <w:rFonts w:ascii="Segoe UI Symbol" w:eastAsia="ＭＳ 明朝" w:hAnsi="Segoe UI Symbol" w:cs="Segoe UI Symbol" w:hint="eastAsia"/>
          <w:sz w:val="24"/>
        </w:rPr>
        <w:t>□　上記いずれにも該当しない。</w:t>
      </w:r>
    </w:p>
    <w:p w14:paraId="18172189" w14:textId="77777777" w:rsidR="00160683" w:rsidRPr="00661D76" w:rsidRDefault="00160683" w:rsidP="00F51714">
      <w:pPr>
        <w:rPr>
          <w:rFonts w:ascii="ＭＳ 明朝" w:eastAsia="ＭＳ 明朝"/>
          <w:sz w:val="24"/>
        </w:rPr>
      </w:pPr>
    </w:p>
    <w:p w14:paraId="4A6E34CC" w14:textId="77777777" w:rsidR="00160683" w:rsidRPr="00661D76" w:rsidRDefault="00160683" w:rsidP="00022674">
      <w:pPr>
        <w:pStyle w:val="1"/>
      </w:pPr>
      <w:r w:rsidRPr="00661D76">
        <w:rPr>
          <w:rFonts w:hint="eastAsia"/>
        </w:rPr>
        <w:t>附属書類</w:t>
      </w:r>
      <w:r w:rsidR="004604D7" w:rsidRPr="00661D76">
        <w:rPr>
          <w:rFonts w:hint="eastAsia"/>
        </w:rPr>
        <w:t>等の</w:t>
      </w:r>
      <w:r w:rsidRPr="00661D76">
        <w:rPr>
          <w:rFonts w:hint="eastAsia"/>
        </w:rPr>
        <w:t>確認欄（申立書類の提出前にチェックする。）</w:t>
      </w:r>
    </w:p>
    <w:p w14:paraId="00EC6083" w14:textId="77777777" w:rsidR="00160683" w:rsidRPr="00661D76" w:rsidRDefault="00160683" w:rsidP="00160683">
      <w:pPr>
        <w:rPr>
          <w:rFonts w:ascii="ＭＳ 明朝" w:eastAsia="ＭＳ 明朝"/>
          <w:sz w:val="24"/>
        </w:rPr>
      </w:pPr>
    </w:p>
    <w:p w14:paraId="073F325F" w14:textId="77777777" w:rsidR="00160683" w:rsidRPr="00661D76" w:rsidRDefault="00160683" w:rsidP="00160683">
      <w:pPr>
        <w:rPr>
          <w:rFonts w:ascii="ＭＳ 明朝" w:eastAsia="ＭＳ 明朝" w:hAnsi="ＭＳ 明朝"/>
          <w:sz w:val="24"/>
        </w:rPr>
      </w:pPr>
      <w:r w:rsidRPr="00661D76">
        <w:rPr>
          <w:rFonts w:ascii="ＭＳ 明朝" w:eastAsia="ＭＳ 明朝" w:hAnsi="ＭＳ 明朝" w:hint="eastAsia"/>
          <w:sz w:val="24"/>
        </w:rPr>
        <w:t>□　申立書の写し　１通（相手方送付用）</w:t>
      </w:r>
    </w:p>
    <w:p w14:paraId="1E7C2382" w14:textId="77777777" w:rsidR="004604D7" w:rsidRPr="00661D76" w:rsidRDefault="004604D7" w:rsidP="004604D7">
      <w:pPr>
        <w:rPr>
          <w:rFonts w:ascii="ＭＳ 明朝" w:eastAsia="ＭＳ 明朝" w:hAnsi="ＭＳ 明朝"/>
          <w:sz w:val="24"/>
        </w:rPr>
      </w:pPr>
      <w:r w:rsidRPr="00661D76">
        <w:rPr>
          <w:rFonts w:ascii="ＭＳ 明朝" w:eastAsia="ＭＳ 明朝" w:hAnsi="ＭＳ 明朝" w:hint="eastAsia"/>
          <w:sz w:val="24"/>
        </w:rPr>
        <w:t>□　レ</w:t>
      </w:r>
      <w:r w:rsidR="00CE569A" w:rsidRPr="00661D76">
        <w:rPr>
          <w:rFonts w:ascii="ＭＳ 明朝" w:eastAsia="ＭＳ 明朝" w:hAnsi="ＭＳ 明朝" w:hint="eastAsia"/>
          <w:sz w:val="24"/>
        </w:rPr>
        <w:t>ターパックライト　１通（相手方送付用）　※相手方の宛名ラベル付き</w:t>
      </w:r>
    </w:p>
    <w:p w14:paraId="1B6AEBA9" w14:textId="77777777" w:rsidR="00160683" w:rsidRPr="00661D76" w:rsidRDefault="00160683" w:rsidP="00160683">
      <w:pPr>
        <w:rPr>
          <w:rFonts w:ascii="ＭＳ 明朝" w:eastAsia="ＭＳ 明朝" w:hAnsi="ＭＳ 明朝"/>
          <w:sz w:val="24"/>
        </w:rPr>
      </w:pPr>
      <w:r w:rsidRPr="00661D76">
        <w:rPr>
          <w:rFonts w:ascii="ＭＳ 明朝" w:eastAsia="ＭＳ 明朝" w:hAnsi="ＭＳ 明朝" w:hint="eastAsia"/>
          <w:sz w:val="24"/>
        </w:rPr>
        <w:t>□　証拠説明書　１通（裁判所用のみ）</w:t>
      </w:r>
    </w:p>
    <w:p w14:paraId="6FDF81C7" w14:textId="77777777" w:rsidR="00160683" w:rsidRPr="00661D76" w:rsidRDefault="00160683" w:rsidP="00160683">
      <w:pPr>
        <w:rPr>
          <w:rFonts w:ascii="ＭＳ 明朝" w:eastAsia="ＭＳ 明朝" w:hAnsi="ＭＳ 明朝"/>
          <w:sz w:val="24"/>
        </w:rPr>
      </w:pPr>
      <w:r w:rsidRPr="00661D76">
        <w:rPr>
          <w:rFonts w:ascii="ＭＳ 明朝" w:eastAsia="ＭＳ 明朝" w:hAnsi="ＭＳ 明朝" w:hint="eastAsia"/>
          <w:sz w:val="24"/>
        </w:rPr>
        <w:t>□　甲号証の写し　各１通（裁判所用のみ）</w:t>
      </w:r>
    </w:p>
    <w:p w14:paraId="6C82AD82" w14:textId="77777777" w:rsidR="00160683" w:rsidRPr="00661D76" w:rsidRDefault="00160683" w:rsidP="00160683">
      <w:pPr>
        <w:rPr>
          <w:rFonts w:ascii="ＭＳ 明朝" w:eastAsia="ＭＳ 明朝" w:hAnsi="ＭＳ 明朝"/>
          <w:sz w:val="24"/>
        </w:rPr>
      </w:pPr>
      <w:r w:rsidRPr="00661D76">
        <w:rPr>
          <w:rFonts w:ascii="ＭＳ 明朝" w:eastAsia="ＭＳ 明朝" w:hAnsi="ＭＳ 明朝" w:hint="eastAsia"/>
          <w:sz w:val="24"/>
        </w:rPr>
        <w:t>□　手続代理委任状　１通</w:t>
      </w:r>
      <w:r w:rsidR="004604D7" w:rsidRPr="00661D76">
        <w:rPr>
          <w:rFonts w:ascii="ＭＳ 明朝" w:eastAsia="ＭＳ 明朝" w:hAnsi="ＭＳ 明朝" w:hint="eastAsia"/>
          <w:sz w:val="24"/>
        </w:rPr>
        <w:t xml:space="preserve">　　※取下げの特別委任を含む。</w:t>
      </w:r>
    </w:p>
    <w:p w14:paraId="6C474059" w14:textId="77777777" w:rsidR="00160683" w:rsidRPr="00661D76" w:rsidRDefault="00160683" w:rsidP="00160683">
      <w:pPr>
        <w:rPr>
          <w:rFonts w:ascii="ＭＳ 明朝" w:eastAsia="ＭＳ 明朝" w:hAnsi="ＭＳ 明朝"/>
          <w:sz w:val="24"/>
        </w:rPr>
      </w:pPr>
      <w:r w:rsidRPr="00661D76">
        <w:rPr>
          <w:rFonts w:ascii="ＭＳ 明朝" w:eastAsia="ＭＳ 明朝" w:hAnsi="ＭＳ 明朝"/>
          <w:sz w:val="24"/>
        </w:rPr>
        <w:t>□　申立人（法人）の資格証明書　１通</w:t>
      </w:r>
    </w:p>
    <w:p w14:paraId="047C745F" w14:textId="77777777" w:rsidR="00160683" w:rsidRPr="00661D76" w:rsidRDefault="00160683" w:rsidP="00160683">
      <w:pPr>
        <w:rPr>
          <w:rFonts w:ascii="ＭＳ 明朝" w:eastAsia="ＭＳ 明朝" w:hAnsi="ＭＳ 明朝"/>
          <w:sz w:val="24"/>
        </w:rPr>
      </w:pPr>
      <w:r w:rsidRPr="00661D76">
        <w:rPr>
          <w:rFonts w:ascii="ＭＳ 明朝" w:eastAsia="ＭＳ 明朝" w:hAnsi="ＭＳ 明朝" w:hint="eastAsia"/>
          <w:sz w:val="24"/>
        </w:rPr>
        <w:t>□　相手方（法人）の資格証明書　１通</w:t>
      </w:r>
    </w:p>
    <w:p w14:paraId="3589127D" w14:textId="77777777" w:rsidR="00160683" w:rsidRPr="00661D76" w:rsidRDefault="00160683" w:rsidP="00160683">
      <w:pPr>
        <w:rPr>
          <w:rFonts w:ascii="ＭＳ 明朝" w:eastAsia="ＭＳ 明朝" w:hAnsi="ＭＳ 明朝"/>
          <w:sz w:val="24"/>
        </w:rPr>
      </w:pPr>
      <w:r w:rsidRPr="00661D76">
        <w:rPr>
          <w:rFonts w:ascii="ＭＳ 明朝" w:eastAsia="ＭＳ 明朝" w:hAnsi="ＭＳ 明朝" w:hint="eastAsia"/>
          <w:sz w:val="24"/>
        </w:rPr>
        <w:t xml:space="preserve">□　相手方の日本における代表者（法人）の資格証明書　</w:t>
      </w:r>
      <w:r w:rsidR="00677D66" w:rsidRPr="00661D76">
        <w:rPr>
          <w:rFonts w:ascii="ＭＳ 明朝" w:eastAsia="ＭＳ 明朝" w:hAnsi="ＭＳ 明朝" w:hint="eastAsia"/>
          <w:sz w:val="24"/>
        </w:rPr>
        <w:t>１通</w:t>
      </w:r>
    </w:p>
    <w:p w14:paraId="6697252B" w14:textId="77777777" w:rsidR="004604D7" w:rsidRPr="00661D76" w:rsidRDefault="006D2C36" w:rsidP="00160683">
      <w:pPr>
        <w:rPr>
          <w:rFonts w:ascii="ＭＳ 明朝" w:eastAsia="ＭＳ 明朝" w:hAnsi="ＭＳ 明朝"/>
          <w:sz w:val="24"/>
        </w:rPr>
      </w:pPr>
      <w:r w:rsidRPr="00661D76">
        <w:rPr>
          <w:rFonts w:ascii="ＭＳ 明朝" w:eastAsia="ＭＳ 明朝" w:hAnsi="ＭＳ 明朝" w:hint="eastAsia"/>
          <w:sz w:val="24"/>
        </w:rPr>
        <w:t xml:space="preserve">□　</w:t>
      </w:r>
      <w:r w:rsidR="004604D7" w:rsidRPr="00661D76">
        <w:rPr>
          <w:rFonts w:ascii="ＭＳ 明朝" w:eastAsia="ＭＳ 明朝" w:hAnsi="ＭＳ 明朝" w:hint="eastAsia"/>
          <w:sz w:val="24"/>
        </w:rPr>
        <w:t>申立てチェックリスト　１通</w:t>
      </w:r>
    </w:p>
    <w:p w14:paraId="4F79C1B4" w14:textId="77777777" w:rsidR="001521FE" w:rsidRPr="00661D76" w:rsidRDefault="001521FE" w:rsidP="00F51714">
      <w:pPr>
        <w:rPr>
          <w:rFonts w:ascii="ＭＳ 明朝" w:eastAsia="ＭＳ 明朝"/>
          <w:sz w:val="24"/>
        </w:rPr>
      </w:pPr>
      <w:r w:rsidRPr="00661D76">
        <w:rPr>
          <w:rFonts w:ascii="ＭＳ 明朝" w:eastAsia="ＭＳ 明朝"/>
          <w:sz w:val="24"/>
        </w:rPr>
        <w:br w:type="page"/>
      </w:r>
    </w:p>
    <w:p w14:paraId="0D09037D" w14:textId="77777777" w:rsidR="00BC75EE" w:rsidRPr="00661D76" w:rsidRDefault="001521FE" w:rsidP="00BC75EE">
      <w:pPr>
        <w:rPr>
          <w:rFonts w:ascii="ＭＳ 明朝" w:eastAsia="ＭＳ 明朝"/>
          <w:sz w:val="24"/>
        </w:rPr>
      </w:pPr>
      <w:r w:rsidRPr="00661D76">
        <w:rPr>
          <w:rFonts w:ascii="ＭＳ 明朝" w:eastAsia="ＭＳ 明朝" w:hint="eastAsia"/>
          <w:sz w:val="24"/>
        </w:rPr>
        <w:lastRenderedPageBreak/>
        <w:t>（別紙）</w:t>
      </w:r>
    </w:p>
    <w:p w14:paraId="2DD797DF" w14:textId="1AD741FE" w:rsidR="001521FE" w:rsidRPr="00661D76" w:rsidRDefault="00022674" w:rsidP="00022674">
      <w:pPr>
        <w:pStyle w:val="1"/>
      </w:pPr>
      <w:r>
        <w:rPr>
          <w:rFonts w:hint="eastAsia"/>
        </w:rPr>
        <w:t>当事者目録</w:t>
      </w:r>
    </w:p>
    <w:p w14:paraId="42EA0819" w14:textId="2671D338" w:rsidR="001521FE" w:rsidRDefault="001521FE" w:rsidP="001521FE">
      <w:pPr>
        <w:rPr>
          <w:rFonts w:ascii="ＭＳ 明朝" w:eastAsia="ＭＳ 明朝"/>
          <w:sz w:val="24"/>
        </w:rPr>
      </w:pPr>
    </w:p>
    <w:p w14:paraId="234F3951" w14:textId="77777777" w:rsidR="00ED0631" w:rsidRDefault="00ED0631" w:rsidP="00ED0631">
      <w:pPr>
        <w:widowControl/>
        <w:jc w:val="left"/>
        <w:rPr>
          <w:rFonts w:ascii="ＭＳ 明朝" w:eastAsia="ＭＳ 明朝" w:hAnsi="ＭＳ 明朝" w:cs="Times New Roman"/>
          <w:sz w:val="24"/>
          <w:szCs w:val="24"/>
        </w:rPr>
      </w:pPr>
      <w:r>
        <w:rPr>
          <w:rFonts w:ascii="ＭＳ 明朝" w:eastAsia="ＭＳ 明朝" w:hAnsi="ＭＳ 明朝" w:cs="Times New Roman" w:hint="eastAsia"/>
          <w:sz w:val="24"/>
          <w:szCs w:val="24"/>
        </w:rPr>
        <w:t>〒○○○―○○○○　東京都〇〇区○○町〇丁目〇番○号</w:t>
      </w:r>
    </w:p>
    <w:p w14:paraId="3156AC59" w14:textId="77777777" w:rsidR="00ED0631" w:rsidRDefault="00ED0631" w:rsidP="00ED0631">
      <w:pPr>
        <w:widowControl/>
        <w:jc w:val="left"/>
        <w:rPr>
          <w:rFonts w:ascii="ＭＳ 明朝" w:eastAsia="ＭＳ 明朝" w:hAnsi="ＭＳ 明朝" w:cs="Times New Roman"/>
          <w:sz w:val="24"/>
          <w:szCs w:val="24"/>
        </w:rPr>
      </w:pPr>
      <w:r>
        <w:rPr>
          <w:rFonts w:ascii="ＭＳ 明朝" w:eastAsia="ＭＳ 明朝" w:hAnsi="ＭＳ 明朝" w:cs="Times New Roman" w:hint="eastAsia"/>
          <w:sz w:val="24"/>
          <w:szCs w:val="24"/>
        </w:rPr>
        <w:t xml:space="preserve">　　　　申立人　　　　〇　〇　〇　〇</w:t>
      </w:r>
    </w:p>
    <w:p w14:paraId="651E9697" w14:textId="77777777" w:rsidR="00ED0631" w:rsidRPr="00B246EC" w:rsidRDefault="00ED0631" w:rsidP="00ED0631">
      <w:pPr>
        <w:widowControl/>
        <w:jc w:val="left"/>
        <w:rPr>
          <w:rFonts w:ascii="ＭＳ 明朝" w:eastAsia="ＭＳ 明朝" w:hAnsi="ＭＳ 明朝" w:cs="Times New Roman"/>
          <w:sz w:val="24"/>
          <w:szCs w:val="24"/>
        </w:rPr>
      </w:pPr>
    </w:p>
    <w:p w14:paraId="61840AE6" w14:textId="77777777" w:rsidR="00ED0631" w:rsidRDefault="00ED0631" w:rsidP="00ED0631">
      <w:pPr>
        <w:widowControl/>
        <w:jc w:val="left"/>
        <w:rPr>
          <w:rFonts w:ascii="ＭＳ 明朝" w:eastAsia="ＭＳ 明朝" w:hAnsi="ＭＳ 明朝" w:cs="Times New Roman"/>
          <w:sz w:val="24"/>
          <w:szCs w:val="24"/>
        </w:rPr>
      </w:pPr>
      <w:r>
        <w:rPr>
          <w:rFonts w:ascii="ＭＳ 明朝" w:eastAsia="ＭＳ 明朝" w:hAnsi="ＭＳ 明朝" w:cs="Times New Roman" w:hint="eastAsia"/>
          <w:sz w:val="24"/>
          <w:szCs w:val="24"/>
        </w:rPr>
        <w:t>〒○○○―○○○○　東京都〇〇区○○町〇丁目〇番○号</w:t>
      </w:r>
    </w:p>
    <w:p w14:paraId="21A316E9" w14:textId="77777777" w:rsidR="00ED0631" w:rsidRDefault="00ED0631" w:rsidP="00ED0631">
      <w:pPr>
        <w:widowControl/>
        <w:jc w:val="left"/>
        <w:rPr>
          <w:rFonts w:ascii="ＭＳ 明朝" w:eastAsia="ＭＳ 明朝" w:hAnsi="ＭＳ 明朝" w:cs="Times New Roman"/>
          <w:sz w:val="24"/>
          <w:szCs w:val="24"/>
        </w:rPr>
      </w:pPr>
      <w:r>
        <w:rPr>
          <w:rFonts w:ascii="ＭＳ 明朝" w:eastAsia="ＭＳ 明朝" w:hAnsi="ＭＳ 明朝" w:cs="Times New Roman" w:hint="eastAsia"/>
          <w:sz w:val="24"/>
          <w:szCs w:val="24"/>
        </w:rPr>
        <w:t xml:space="preserve">　　　　　　　　　　〇〇ビル〇号室（送達場所）</w:t>
      </w:r>
    </w:p>
    <w:p w14:paraId="08B2BE11" w14:textId="77777777" w:rsidR="00ED0631" w:rsidRDefault="00ED0631" w:rsidP="00ED0631">
      <w:pPr>
        <w:widowControl/>
        <w:jc w:val="left"/>
        <w:rPr>
          <w:rFonts w:ascii="ＭＳ 明朝" w:eastAsia="ＭＳ 明朝" w:hAnsi="ＭＳ 明朝" w:cs="Times New Roman"/>
          <w:sz w:val="24"/>
          <w:szCs w:val="24"/>
        </w:rPr>
      </w:pPr>
      <w:r>
        <w:rPr>
          <w:rFonts w:ascii="ＭＳ 明朝" w:eastAsia="ＭＳ 明朝" w:hAnsi="ＭＳ 明朝" w:cs="Times New Roman" w:hint="eastAsia"/>
          <w:sz w:val="24"/>
          <w:szCs w:val="24"/>
        </w:rPr>
        <w:t xml:space="preserve">　　　　　電話　　０３－○○○○－○○○○</w:t>
      </w:r>
    </w:p>
    <w:p w14:paraId="4C324859" w14:textId="77777777" w:rsidR="00ED0631" w:rsidRDefault="00ED0631" w:rsidP="00ED0631">
      <w:pPr>
        <w:widowControl/>
        <w:jc w:val="left"/>
        <w:rPr>
          <w:rFonts w:ascii="ＭＳ 明朝" w:eastAsia="ＭＳ 明朝" w:hAnsi="ＭＳ 明朝" w:cs="Times New Roman"/>
          <w:sz w:val="24"/>
          <w:szCs w:val="24"/>
        </w:rPr>
      </w:pPr>
      <w:r>
        <w:rPr>
          <w:rFonts w:ascii="ＭＳ 明朝" w:eastAsia="ＭＳ 明朝" w:hAnsi="ＭＳ 明朝" w:cs="Times New Roman" w:hint="eastAsia"/>
          <w:sz w:val="24"/>
          <w:szCs w:val="24"/>
        </w:rPr>
        <w:t xml:space="preserve">　　　　　ＦＡＸ　０３－○○○○－○○○○</w:t>
      </w:r>
    </w:p>
    <w:p w14:paraId="400E64AF" w14:textId="77777777" w:rsidR="00ED0631" w:rsidRDefault="00ED0631" w:rsidP="00ED0631">
      <w:pPr>
        <w:widowControl/>
        <w:jc w:val="left"/>
        <w:rPr>
          <w:rFonts w:ascii="ＭＳ 明朝" w:eastAsia="ＭＳ 明朝" w:hAnsi="ＭＳ 明朝" w:cs="Times New Roman"/>
          <w:sz w:val="24"/>
          <w:szCs w:val="24"/>
        </w:rPr>
      </w:pPr>
      <w:r>
        <w:rPr>
          <w:rFonts w:ascii="ＭＳ 明朝" w:eastAsia="ＭＳ 明朝" w:hAnsi="ＭＳ 明朝" w:cs="Times New Roman" w:hint="eastAsia"/>
          <w:sz w:val="24"/>
          <w:szCs w:val="24"/>
        </w:rPr>
        <w:t xml:space="preserve">　　　　申立人手続代理人弁護士　　　　甲　野　太　郎</w:t>
      </w:r>
    </w:p>
    <w:p w14:paraId="03396C10" w14:textId="005DDD4C" w:rsidR="00ED0631" w:rsidRDefault="00ED0631" w:rsidP="00ED0631">
      <w:pPr>
        <w:widowControl/>
        <w:jc w:val="left"/>
        <w:rPr>
          <w:rFonts w:ascii="ＭＳ 明朝" w:eastAsia="ＭＳ 明朝" w:hAnsi="ＭＳ 明朝" w:cs="Times New Roman"/>
          <w:sz w:val="24"/>
          <w:szCs w:val="24"/>
        </w:rPr>
      </w:pPr>
    </w:p>
    <w:p w14:paraId="2BFF6063" w14:textId="5631C231" w:rsidR="00ED0631" w:rsidRDefault="00ED0631" w:rsidP="00ED0631">
      <w:pPr>
        <w:widowControl/>
        <w:jc w:val="left"/>
        <w:rPr>
          <w:rFonts w:ascii="ＭＳ 明朝" w:eastAsia="ＭＳ 明朝" w:hAnsi="ＭＳ 明朝" w:cs="Times New Roman"/>
          <w:sz w:val="24"/>
          <w:szCs w:val="24"/>
        </w:rPr>
      </w:pPr>
    </w:p>
    <w:p w14:paraId="4DF3A4AC" w14:textId="77777777" w:rsidR="00ED0631" w:rsidRDefault="00ED0631" w:rsidP="00ED0631">
      <w:pPr>
        <w:widowControl/>
        <w:jc w:val="left"/>
        <w:rPr>
          <w:rFonts w:ascii="ＭＳ 明朝" w:eastAsia="ＭＳ 明朝" w:hAnsi="ＭＳ 明朝" w:cs="Times New Roman"/>
          <w:sz w:val="24"/>
          <w:szCs w:val="24"/>
        </w:rPr>
      </w:pPr>
    </w:p>
    <w:p w14:paraId="4CF35729" w14:textId="77777777" w:rsidR="00ED0631" w:rsidRDefault="00ED0631" w:rsidP="00ED0631">
      <w:pPr>
        <w:widowControl/>
        <w:jc w:val="left"/>
        <w:rPr>
          <w:rFonts w:ascii="ＭＳ 明朝" w:eastAsia="ＭＳ 明朝" w:hAnsi="ＭＳ 明朝" w:cs="Times New Roman"/>
          <w:sz w:val="24"/>
          <w:szCs w:val="24"/>
        </w:rPr>
      </w:pPr>
      <w:r>
        <w:rPr>
          <w:rFonts w:ascii="ＭＳ 明朝" w:eastAsia="ＭＳ 明朝" w:hAnsi="ＭＳ 明朝" w:cs="Times New Roman" w:hint="eastAsia"/>
          <w:sz w:val="24"/>
          <w:szCs w:val="24"/>
        </w:rPr>
        <w:t>○○○○国〇〇〇〇、〇〇〇州、〇〇〇、〇〇〇・ストリート、〇〇</w:t>
      </w:r>
    </w:p>
    <w:p w14:paraId="2E63A653" w14:textId="77777777" w:rsidR="00ED0631" w:rsidRDefault="00ED0631" w:rsidP="00ED0631">
      <w:pPr>
        <w:widowControl/>
        <w:jc w:val="left"/>
        <w:rPr>
          <w:rFonts w:ascii="ＭＳ 明朝" w:eastAsia="ＭＳ 明朝" w:hAnsi="ＭＳ 明朝" w:cs="Times New Roman"/>
          <w:sz w:val="24"/>
          <w:szCs w:val="24"/>
        </w:rPr>
      </w:pPr>
      <w:r>
        <w:rPr>
          <w:rFonts w:ascii="ＭＳ 明朝" w:eastAsia="ＭＳ 明朝" w:hAnsi="ＭＳ 明朝" w:cs="Times New Roman" w:hint="eastAsia"/>
          <w:sz w:val="24"/>
          <w:szCs w:val="24"/>
        </w:rPr>
        <w:t xml:space="preserve">　　　　相手方　　　　〇　〇　〇　〇</w:t>
      </w:r>
    </w:p>
    <w:p w14:paraId="3FF0943F" w14:textId="56095A5A" w:rsidR="00ED0631" w:rsidRDefault="00ED0631" w:rsidP="00ED0631">
      <w:pPr>
        <w:widowControl/>
        <w:jc w:val="left"/>
        <w:rPr>
          <w:rFonts w:ascii="ＭＳ 明朝" w:eastAsia="ＭＳ 明朝" w:hAnsi="ＭＳ 明朝" w:cs="Times New Roman"/>
          <w:sz w:val="24"/>
          <w:szCs w:val="24"/>
        </w:rPr>
      </w:pPr>
      <w:r>
        <w:rPr>
          <w:rFonts w:ascii="ＭＳ 明朝" w:eastAsia="ＭＳ 明朝" w:hAnsi="ＭＳ 明朝" w:cs="Times New Roman" w:hint="eastAsia"/>
          <w:sz w:val="24"/>
          <w:szCs w:val="24"/>
        </w:rPr>
        <w:t xml:space="preserve">　　　　上記代表者（日本における代表者）　　〇　〇　〇　〇</w:t>
      </w:r>
    </w:p>
    <w:p w14:paraId="0B74036A" w14:textId="3C5A342C" w:rsidR="00ED0631" w:rsidRDefault="00ED0631" w:rsidP="00ED0631">
      <w:pPr>
        <w:widowControl/>
        <w:jc w:val="left"/>
        <w:rPr>
          <w:rFonts w:ascii="ＭＳ 明朝" w:eastAsia="ＭＳ 明朝" w:hAnsi="ＭＳ 明朝" w:cs="Times New Roman"/>
          <w:sz w:val="24"/>
          <w:szCs w:val="24"/>
        </w:rPr>
      </w:pPr>
      <w:r>
        <w:rPr>
          <w:rFonts w:ascii="ＭＳ 明朝" w:eastAsia="ＭＳ 明朝" w:hAnsi="ＭＳ 明朝" w:cs="Times New Roman" w:hint="eastAsia"/>
          <w:sz w:val="24"/>
          <w:szCs w:val="24"/>
        </w:rPr>
        <w:t>（送付先）</w:t>
      </w:r>
    </w:p>
    <w:p w14:paraId="7CB3BAC4" w14:textId="77777777" w:rsidR="00ED0631" w:rsidRDefault="00ED0631" w:rsidP="00ED0631">
      <w:pPr>
        <w:widowControl/>
        <w:jc w:val="left"/>
        <w:rPr>
          <w:rFonts w:ascii="ＭＳ 明朝" w:eastAsia="ＭＳ 明朝" w:hAnsi="ＭＳ 明朝" w:cs="Times New Roman"/>
          <w:sz w:val="24"/>
          <w:szCs w:val="24"/>
        </w:rPr>
      </w:pPr>
      <w:r>
        <w:rPr>
          <w:rFonts w:ascii="ＭＳ 明朝" w:eastAsia="ＭＳ 明朝" w:hAnsi="ＭＳ 明朝" w:cs="Times New Roman" w:hint="eastAsia"/>
          <w:sz w:val="24"/>
          <w:szCs w:val="24"/>
        </w:rPr>
        <w:t>〒○○○―○○○○　東京都〇〇区○○町〇丁目〇番○号</w:t>
      </w:r>
    </w:p>
    <w:p w14:paraId="4219BCA6" w14:textId="2DB14B3D" w:rsidR="00ED0631" w:rsidRPr="00ED0631" w:rsidRDefault="00ED0631" w:rsidP="00ED0631">
      <w:pPr>
        <w:rPr>
          <w:rFonts w:ascii="ＭＳ 明朝" w:eastAsia="ＭＳ 明朝"/>
          <w:sz w:val="24"/>
        </w:rPr>
      </w:pPr>
    </w:p>
    <w:p w14:paraId="6C237B4D" w14:textId="2A566AD7" w:rsidR="00ED0631" w:rsidRPr="0000176A" w:rsidRDefault="00EF3C5C" w:rsidP="001521FE">
      <w:pPr>
        <w:rPr>
          <w:rFonts w:ascii="ＭＳ 明朝" w:eastAsia="ＭＳ 明朝"/>
          <w:sz w:val="24"/>
        </w:rPr>
      </w:pPr>
      <w:r w:rsidRPr="0000176A">
        <w:rPr>
          <w:rFonts w:ascii="ＭＳ 明朝" w:eastAsia="ＭＳ 明朝" w:hint="eastAsia"/>
          <w:sz w:val="24"/>
        </w:rPr>
        <w:t>【注意事項】</w:t>
      </w:r>
    </w:p>
    <w:p w14:paraId="504D8B07" w14:textId="35FC038F" w:rsidR="00EF3C5C" w:rsidRPr="0000176A" w:rsidRDefault="00EF3C5C">
      <w:pPr>
        <w:rPr>
          <w:rFonts w:ascii="ＭＳ 明朝" w:eastAsia="ＭＳ 明朝"/>
          <w:sz w:val="24"/>
        </w:rPr>
      </w:pPr>
      <w:r w:rsidRPr="0000176A">
        <w:rPr>
          <w:rFonts w:ascii="ＭＳ 明朝" w:eastAsia="ＭＳ 明朝" w:hint="eastAsia"/>
          <w:sz w:val="24"/>
          <w:szCs w:val="24"/>
        </w:rPr>
        <w:t>・</w:t>
      </w:r>
      <w:r w:rsidRPr="0000176A">
        <w:rPr>
          <w:rFonts w:ascii="ＭＳ 明朝" w:eastAsia="ＭＳ 明朝"/>
          <w:sz w:val="24"/>
          <w:szCs w:val="24"/>
        </w:rPr>
        <w:t>この書式の</w:t>
      </w:r>
      <w:r w:rsidRPr="0000176A">
        <w:rPr>
          <w:rFonts w:ascii="ＭＳ 明朝" w:eastAsia="ＭＳ 明朝" w:hint="eastAsia"/>
          <w:sz w:val="24"/>
          <w:szCs w:val="24"/>
        </w:rPr>
        <w:t>当事者</w:t>
      </w:r>
      <w:r w:rsidRPr="0000176A">
        <w:rPr>
          <w:rFonts w:ascii="ＭＳ 明朝" w:eastAsia="ＭＳ 明朝"/>
          <w:sz w:val="24"/>
          <w:szCs w:val="24"/>
        </w:rPr>
        <w:t>目録に当初記載されている内容は、あくまで記載例です。</w:t>
      </w:r>
      <w:r w:rsidRPr="0000176A">
        <w:rPr>
          <w:rFonts w:ascii="ＭＳ 明朝" w:eastAsia="ＭＳ 明朝" w:hint="eastAsia"/>
          <w:sz w:val="24"/>
          <w:szCs w:val="24"/>
        </w:rPr>
        <w:t>事案</w:t>
      </w:r>
      <w:r w:rsidRPr="0000176A">
        <w:rPr>
          <w:rFonts w:ascii="ＭＳ 明朝" w:eastAsia="ＭＳ 明朝"/>
          <w:sz w:val="24"/>
          <w:szCs w:val="24"/>
        </w:rPr>
        <w:t>に応じた的確な記載をしてください。</w:t>
      </w:r>
    </w:p>
    <w:p w14:paraId="274588DE" w14:textId="4F3E6595" w:rsidR="001521FE" w:rsidRPr="0000176A" w:rsidRDefault="00EF3C5C" w:rsidP="001521FE">
      <w:pPr>
        <w:rPr>
          <w:rFonts w:ascii="ＭＳ 明朝" w:eastAsia="ＭＳ 明朝"/>
          <w:sz w:val="24"/>
        </w:rPr>
      </w:pPr>
      <w:r w:rsidRPr="0000176A">
        <w:rPr>
          <w:rFonts w:ascii="ＭＳ 明朝" w:eastAsia="ＭＳ 明朝" w:hint="eastAsia"/>
          <w:sz w:val="24"/>
        </w:rPr>
        <w:t>・</w:t>
      </w:r>
      <w:r w:rsidR="007D55DC" w:rsidRPr="0000176A">
        <w:rPr>
          <w:rFonts w:ascii="ＭＳ 明朝" w:eastAsia="ＭＳ 明朝" w:hint="eastAsia"/>
          <w:sz w:val="24"/>
        </w:rPr>
        <w:t>当事者である法人の代表者（</w:t>
      </w:r>
      <w:r w:rsidRPr="0000176A">
        <w:rPr>
          <w:rFonts w:ascii="ＭＳ 明朝" w:eastAsia="ＭＳ 明朝" w:hint="eastAsia"/>
          <w:sz w:val="24"/>
        </w:rPr>
        <w:t>日本における代表者</w:t>
      </w:r>
      <w:r w:rsidR="007D55DC" w:rsidRPr="0000176A">
        <w:rPr>
          <w:rFonts w:ascii="ＭＳ 明朝" w:eastAsia="ＭＳ 明朝" w:hint="eastAsia"/>
          <w:sz w:val="24"/>
        </w:rPr>
        <w:t>を含む。）</w:t>
      </w:r>
      <w:r w:rsidRPr="0000176A">
        <w:rPr>
          <w:rFonts w:ascii="ＭＳ 明朝" w:eastAsia="ＭＳ 明朝" w:hint="eastAsia"/>
          <w:sz w:val="24"/>
        </w:rPr>
        <w:t>が法人である場合は、</w:t>
      </w:r>
      <w:r w:rsidR="007D55DC" w:rsidRPr="0000176A">
        <w:rPr>
          <w:rFonts w:ascii="ＭＳ 明朝" w:eastAsia="ＭＳ 明朝" w:hint="eastAsia"/>
          <w:sz w:val="24"/>
        </w:rPr>
        <w:t>当該</w:t>
      </w:r>
      <w:r w:rsidRPr="0000176A">
        <w:rPr>
          <w:rFonts w:ascii="ＭＳ 明朝" w:eastAsia="ＭＳ 明朝" w:hint="eastAsia"/>
          <w:sz w:val="24"/>
        </w:rPr>
        <w:t>法人の代表者の記載</w:t>
      </w:r>
      <w:r w:rsidR="007D55DC" w:rsidRPr="0000176A">
        <w:rPr>
          <w:rFonts w:ascii="ＭＳ 明朝" w:eastAsia="ＭＳ 明朝" w:hint="eastAsia"/>
          <w:sz w:val="24"/>
        </w:rPr>
        <w:t>（「上記代表者代表取締役〇〇」などと記載します。）</w:t>
      </w:r>
      <w:r w:rsidRPr="0000176A">
        <w:rPr>
          <w:rFonts w:ascii="ＭＳ 明朝" w:eastAsia="ＭＳ 明朝" w:hint="eastAsia"/>
          <w:sz w:val="24"/>
        </w:rPr>
        <w:t>も必要です。</w:t>
      </w:r>
      <w:r w:rsidR="007D55DC" w:rsidRPr="0000176A">
        <w:rPr>
          <w:rFonts w:ascii="ＭＳ 明朝" w:eastAsia="ＭＳ 明朝" w:hint="eastAsia"/>
          <w:sz w:val="24"/>
        </w:rPr>
        <w:t>当該</w:t>
      </w:r>
      <w:r w:rsidRPr="0000176A">
        <w:rPr>
          <w:rFonts w:ascii="ＭＳ 明朝" w:eastAsia="ＭＳ 明朝" w:hint="eastAsia"/>
          <w:sz w:val="24"/>
        </w:rPr>
        <w:t>法人の代表者事項証明書等の資格証明書に基づいて記載してください。</w:t>
      </w:r>
    </w:p>
    <w:p w14:paraId="7FC93301" w14:textId="77777777" w:rsidR="00ED0631" w:rsidRDefault="00ED0631">
      <w:pPr>
        <w:widowControl/>
        <w:jc w:val="left"/>
        <w:rPr>
          <w:rFonts w:ascii="ＭＳ 明朝" w:eastAsia="ＭＳ 明朝"/>
          <w:sz w:val="24"/>
        </w:rPr>
      </w:pPr>
      <w:r>
        <w:rPr>
          <w:rFonts w:ascii="ＭＳ 明朝" w:eastAsia="ＭＳ 明朝"/>
          <w:sz w:val="24"/>
        </w:rPr>
        <w:br w:type="page"/>
      </w:r>
    </w:p>
    <w:p w14:paraId="31A061B3" w14:textId="15D0A150" w:rsidR="001521FE" w:rsidRPr="00661D76" w:rsidRDefault="001521FE" w:rsidP="001521FE">
      <w:pPr>
        <w:rPr>
          <w:rFonts w:ascii="ＭＳ 明朝" w:eastAsia="ＭＳ 明朝"/>
          <w:sz w:val="24"/>
        </w:rPr>
      </w:pPr>
      <w:r w:rsidRPr="00661D76">
        <w:rPr>
          <w:rFonts w:ascii="ＭＳ 明朝" w:eastAsia="ＭＳ 明朝" w:hint="eastAsia"/>
          <w:sz w:val="24"/>
        </w:rPr>
        <w:lastRenderedPageBreak/>
        <w:t>（別紙）</w:t>
      </w:r>
    </w:p>
    <w:p w14:paraId="70D0DA94" w14:textId="2DF0E80D" w:rsidR="001521FE" w:rsidRPr="00661D76" w:rsidRDefault="00ED0631" w:rsidP="00022674">
      <w:pPr>
        <w:pStyle w:val="1"/>
      </w:pPr>
      <w:r>
        <w:rPr>
          <w:rFonts w:hint="eastAsia"/>
        </w:rPr>
        <w:t>発信者情報目録</w:t>
      </w:r>
    </w:p>
    <w:p w14:paraId="3972544C" w14:textId="77777777" w:rsidR="00314712" w:rsidRDefault="00314712" w:rsidP="001521FE">
      <w:pPr>
        <w:rPr>
          <w:rFonts w:ascii="ＭＳ 明朝" w:eastAsia="ＭＳ 明朝"/>
          <w:sz w:val="24"/>
        </w:rPr>
      </w:pPr>
    </w:p>
    <w:p w14:paraId="22989F7C" w14:textId="77777777" w:rsidR="00ED0631" w:rsidRDefault="00ED0631" w:rsidP="00ED0631">
      <w:pPr>
        <w:ind w:left="253" w:hangingChars="100" w:hanging="253"/>
        <w:rPr>
          <w:rFonts w:ascii="ＭＳ 明朝" w:eastAsia="ＭＳ 明朝"/>
          <w:sz w:val="24"/>
        </w:rPr>
      </w:pPr>
      <w:r>
        <w:rPr>
          <w:rFonts w:ascii="ＭＳ 明朝" w:eastAsia="ＭＳ 明朝" w:hint="eastAsia"/>
          <w:sz w:val="24"/>
        </w:rPr>
        <w:t>１　別紙投稿記事目録記載の各記事の投稿に用いられたアカウントに登録された以下の情報</w:t>
      </w:r>
    </w:p>
    <w:p w14:paraId="542B0BAD" w14:textId="77777777" w:rsidR="00ED0631" w:rsidRDefault="00ED0631" w:rsidP="00ED0631">
      <w:pPr>
        <w:rPr>
          <w:rFonts w:ascii="ＭＳ 明朝" w:eastAsia="ＭＳ 明朝"/>
          <w:sz w:val="24"/>
        </w:rPr>
      </w:pPr>
      <w:r>
        <w:rPr>
          <w:rFonts w:ascii="ＭＳ 明朝" w:eastAsia="ＭＳ 明朝" w:hint="eastAsia"/>
          <w:sz w:val="24"/>
        </w:rPr>
        <w:t>（１）電話番号</w:t>
      </w:r>
    </w:p>
    <w:p w14:paraId="126BBC19" w14:textId="77777777" w:rsidR="00ED0631" w:rsidRPr="00880214" w:rsidRDefault="00ED0631" w:rsidP="00ED0631">
      <w:pPr>
        <w:rPr>
          <w:rFonts w:ascii="ＭＳ 明朝" w:eastAsia="ＭＳ 明朝"/>
          <w:sz w:val="24"/>
        </w:rPr>
      </w:pPr>
      <w:r>
        <w:rPr>
          <w:rFonts w:ascii="ＭＳ 明朝" w:eastAsia="ＭＳ 明朝" w:hint="eastAsia"/>
          <w:sz w:val="24"/>
        </w:rPr>
        <w:t>（２）電子メールアドレス</w:t>
      </w:r>
    </w:p>
    <w:p w14:paraId="78BE7912" w14:textId="77777777" w:rsidR="00ED0631" w:rsidRDefault="00ED0631" w:rsidP="00ED0631">
      <w:pPr>
        <w:ind w:left="253" w:hangingChars="100" w:hanging="253"/>
        <w:rPr>
          <w:rFonts w:ascii="ＭＳ 明朝" w:eastAsia="ＭＳ 明朝"/>
          <w:sz w:val="24"/>
        </w:rPr>
      </w:pPr>
    </w:p>
    <w:p w14:paraId="59C9C77B" w14:textId="7E86141C" w:rsidR="00ED0631" w:rsidRPr="00ED0631" w:rsidRDefault="00ED0631" w:rsidP="00ED0631">
      <w:pPr>
        <w:ind w:left="253" w:hangingChars="100" w:hanging="253"/>
        <w:rPr>
          <w:rFonts w:ascii="ＭＳ 明朝" w:eastAsia="ＭＳ 明朝"/>
          <w:sz w:val="24"/>
        </w:rPr>
      </w:pPr>
      <w:r>
        <w:rPr>
          <w:rFonts w:ascii="ＭＳ 明朝" w:eastAsia="ＭＳ 明朝" w:hint="eastAsia"/>
          <w:sz w:val="24"/>
        </w:rPr>
        <w:t>２</w:t>
      </w:r>
      <w:r w:rsidRPr="00ED0631">
        <w:rPr>
          <w:rFonts w:ascii="ＭＳ 明朝" w:eastAsia="ＭＳ 明朝" w:hint="eastAsia"/>
          <w:sz w:val="24"/>
        </w:rPr>
        <w:t xml:space="preserve">　別紙投稿記事目録記載の各記事の投稿に用いられたアカウントに係る以下の情報</w:t>
      </w:r>
    </w:p>
    <w:p w14:paraId="2CF6971F" w14:textId="4CA0310D" w:rsidR="00ED0631" w:rsidRPr="00ED0631" w:rsidRDefault="00ED0631" w:rsidP="00ED0631">
      <w:pPr>
        <w:ind w:left="505" w:hangingChars="200" w:hanging="505"/>
        <w:rPr>
          <w:rFonts w:ascii="ＭＳ 明朝" w:eastAsia="ＭＳ 明朝"/>
          <w:sz w:val="24"/>
        </w:rPr>
      </w:pPr>
      <w:r w:rsidRPr="00ED0631">
        <w:rPr>
          <w:rFonts w:ascii="ＭＳ 明朝" w:eastAsia="ＭＳ 明朝" w:hint="eastAsia"/>
          <w:sz w:val="24"/>
        </w:rPr>
        <w:t>（１）当該アカウントを作成した際の通信に係る接続元ＩＰアドレス及び</w:t>
      </w:r>
      <w:r w:rsidR="007D55DC">
        <w:rPr>
          <w:rFonts w:ascii="ＭＳ 明朝" w:eastAsia="ＭＳ 明朝" w:hint="eastAsia"/>
          <w:sz w:val="24"/>
        </w:rPr>
        <w:t>接続日時（</w:t>
      </w:r>
      <w:r w:rsidRPr="00ED0631">
        <w:rPr>
          <w:rFonts w:ascii="ＭＳ 明朝" w:eastAsia="ＭＳ 明朝" w:hint="eastAsia"/>
          <w:sz w:val="24"/>
        </w:rPr>
        <w:t>タイムスタンプ</w:t>
      </w:r>
      <w:r w:rsidR="007D55DC">
        <w:rPr>
          <w:rFonts w:ascii="ＭＳ 明朝" w:eastAsia="ＭＳ 明朝" w:hint="eastAsia"/>
          <w:sz w:val="24"/>
        </w:rPr>
        <w:t>）</w:t>
      </w:r>
    </w:p>
    <w:p w14:paraId="0F4E7E4F" w14:textId="058472AA" w:rsidR="00ED0631" w:rsidRDefault="00ED0631" w:rsidP="00ED0631">
      <w:pPr>
        <w:ind w:left="505" w:hangingChars="200" w:hanging="505"/>
        <w:rPr>
          <w:rFonts w:ascii="ＭＳ 明朝" w:eastAsia="ＭＳ 明朝"/>
          <w:sz w:val="24"/>
        </w:rPr>
      </w:pPr>
      <w:r w:rsidRPr="00ED0631">
        <w:rPr>
          <w:rFonts w:ascii="ＭＳ 明朝" w:eastAsia="ＭＳ 明朝" w:hint="eastAsia"/>
          <w:sz w:val="24"/>
        </w:rPr>
        <w:t>（２）上記各記事の投稿に最も時間的に近接した当該アカウントへのログイン時の通信に係る接続元ＩＰアドレス及び</w:t>
      </w:r>
      <w:r w:rsidR="007D55DC">
        <w:rPr>
          <w:rFonts w:ascii="ＭＳ 明朝" w:eastAsia="ＭＳ 明朝" w:hint="eastAsia"/>
          <w:sz w:val="24"/>
        </w:rPr>
        <w:t>接続日時（</w:t>
      </w:r>
      <w:r w:rsidRPr="00ED0631">
        <w:rPr>
          <w:rFonts w:ascii="ＭＳ 明朝" w:eastAsia="ＭＳ 明朝" w:hint="eastAsia"/>
          <w:sz w:val="24"/>
        </w:rPr>
        <w:t>タイムスタンプ</w:t>
      </w:r>
      <w:r w:rsidR="007D55DC">
        <w:rPr>
          <w:rFonts w:ascii="ＭＳ 明朝" w:eastAsia="ＭＳ 明朝" w:hint="eastAsia"/>
          <w:sz w:val="24"/>
        </w:rPr>
        <w:t>）</w:t>
      </w:r>
    </w:p>
    <w:p w14:paraId="3A991369" w14:textId="77777777" w:rsidR="00ED0631" w:rsidRDefault="00ED0631" w:rsidP="001521FE">
      <w:pPr>
        <w:rPr>
          <w:rFonts w:ascii="ＭＳ 明朝" w:eastAsia="ＭＳ 明朝"/>
          <w:sz w:val="24"/>
        </w:rPr>
      </w:pPr>
    </w:p>
    <w:p w14:paraId="1462275B" w14:textId="37E467B1" w:rsidR="00ED0631" w:rsidRDefault="00ED0631" w:rsidP="001521FE">
      <w:pPr>
        <w:rPr>
          <w:rFonts w:ascii="ＭＳ 明朝" w:eastAsia="ＭＳ 明朝"/>
          <w:sz w:val="24"/>
        </w:rPr>
      </w:pPr>
    </w:p>
    <w:p w14:paraId="506AB75C" w14:textId="3A849173" w:rsidR="00314712" w:rsidRPr="0000176A" w:rsidRDefault="00314712" w:rsidP="001521FE">
      <w:pPr>
        <w:rPr>
          <w:rFonts w:ascii="ＭＳ 明朝" w:eastAsia="ＭＳ 明朝"/>
          <w:sz w:val="24"/>
        </w:rPr>
      </w:pPr>
      <w:r w:rsidRPr="0000176A">
        <w:rPr>
          <w:rFonts w:ascii="ＭＳ 明朝" w:eastAsia="ＭＳ 明朝" w:hint="eastAsia"/>
          <w:sz w:val="24"/>
        </w:rPr>
        <w:t>【注意事項】</w:t>
      </w:r>
    </w:p>
    <w:p w14:paraId="7035D87B" w14:textId="40509622" w:rsidR="007D55DC" w:rsidRPr="0000176A" w:rsidRDefault="007D55DC" w:rsidP="0000176A">
      <w:pPr>
        <w:rPr>
          <w:rFonts w:ascii="ＭＳ 明朝" w:eastAsia="ＭＳ 明朝"/>
          <w:sz w:val="24"/>
          <w:szCs w:val="24"/>
        </w:rPr>
      </w:pPr>
      <w:r w:rsidRPr="0000176A">
        <w:rPr>
          <w:rFonts w:ascii="ＭＳ 明朝" w:eastAsia="ＭＳ 明朝" w:hint="eastAsia"/>
          <w:sz w:val="24"/>
          <w:szCs w:val="24"/>
        </w:rPr>
        <w:t>・</w:t>
      </w:r>
      <w:r w:rsidR="00314712" w:rsidRPr="0000176A">
        <w:rPr>
          <w:rFonts w:ascii="ＭＳ 明朝" w:eastAsia="ＭＳ 明朝"/>
          <w:sz w:val="24"/>
          <w:szCs w:val="24"/>
        </w:rPr>
        <w:t>この書式の発信者情報目録に当初記載されている内容は、あくまで記載例です。相手方又はサイトに応じた的確な記載をしてください。</w:t>
      </w:r>
    </w:p>
    <w:p w14:paraId="2C74355C" w14:textId="6DC9DD02" w:rsidR="00314712" w:rsidRPr="0000176A" w:rsidRDefault="007D55DC" w:rsidP="0000176A">
      <w:pPr>
        <w:rPr>
          <w:rFonts w:ascii="ＭＳ 明朝" w:eastAsia="ＭＳ 明朝"/>
          <w:sz w:val="24"/>
        </w:rPr>
      </w:pPr>
      <w:r w:rsidRPr="0000176A">
        <w:rPr>
          <w:rFonts w:ascii="ＭＳ 明朝" w:eastAsia="ＭＳ 明朝" w:hint="eastAsia"/>
          <w:sz w:val="24"/>
          <w:szCs w:val="24"/>
        </w:rPr>
        <w:t>・裁判所ウェブサイトに上げられている</w:t>
      </w:r>
      <w:r w:rsidR="00704B50" w:rsidRPr="0000176A">
        <w:rPr>
          <w:rFonts w:ascii="ＭＳ 明朝" w:eastAsia="ＭＳ 明朝"/>
          <w:sz w:val="24"/>
          <w:szCs w:val="24"/>
        </w:rPr>
        <w:t>発信者情報目録記載例集は、あくまでも参考のための記載例であり、相手方及びサイトに応じた記載とは異なる場合があります</w:t>
      </w:r>
      <w:r w:rsidRPr="0000176A">
        <w:rPr>
          <w:rFonts w:ascii="ＭＳ 明朝" w:eastAsia="ＭＳ 明朝" w:hint="eastAsia"/>
          <w:sz w:val="24"/>
          <w:szCs w:val="24"/>
        </w:rPr>
        <w:t>。</w:t>
      </w:r>
      <w:r w:rsidR="00704B50" w:rsidRPr="0000176A">
        <w:rPr>
          <w:rFonts w:ascii="ＭＳ 明朝" w:eastAsia="ＭＳ 明朝"/>
          <w:sz w:val="24"/>
          <w:szCs w:val="24"/>
        </w:rPr>
        <w:t>使用に当たってはご注意ください。</w:t>
      </w:r>
    </w:p>
    <w:p w14:paraId="57CB695D" w14:textId="77777777" w:rsidR="00314712" w:rsidRPr="00661D76" w:rsidRDefault="00314712" w:rsidP="001521FE">
      <w:pPr>
        <w:rPr>
          <w:rFonts w:ascii="ＭＳ 明朝" w:eastAsia="ＭＳ 明朝"/>
          <w:sz w:val="24"/>
        </w:rPr>
      </w:pPr>
    </w:p>
    <w:p w14:paraId="6B18BAE7" w14:textId="77777777" w:rsidR="00ED0631" w:rsidRDefault="00ED0631">
      <w:pPr>
        <w:widowControl/>
        <w:jc w:val="left"/>
        <w:rPr>
          <w:rFonts w:ascii="ＭＳ 明朝" w:eastAsia="ＭＳ 明朝"/>
          <w:sz w:val="24"/>
        </w:rPr>
      </w:pPr>
      <w:r>
        <w:rPr>
          <w:rFonts w:ascii="ＭＳ 明朝" w:eastAsia="ＭＳ 明朝"/>
          <w:sz w:val="24"/>
        </w:rPr>
        <w:br w:type="page"/>
      </w:r>
    </w:p>
    <w:p w14:paraId="4A271350" w14:textId="39757BBC" w:rsidR="001521FE" w:rsidRPr="00661D76" w:rsidRDefault="001521FE" w:rsidP="001521FE">
      <w:pPr>
        <w:rPr>
          <w:rFonts w:ascii="ＭＳ 明朝" w:eastAsia="ＭＳ 明朝"/>
          <w:sz w:val="24"/>
        </w:rPr>
      </w:pPr>
      <w:r w:rsidRPr="00661D76">
        <w:rPr>
          <w:rFonts w:ascii="ＭＳ 明朝" w:eastAsia="ＭＳ 明朝" w:hint="eastAsia"/>
          <w:sz w:val="24"/>
        </w:rPr>
        <w:lastRenderedPageBreak/>
        <w:t>（別紙）</w:t>
      </w:r>
    </w:p>
    <w:p w14:paraId="581CC372" w14:textId="59059923" w:rsidR="001521FE" w:rsidRPr="00661D76" w:rsidRDefault="00D11277" w:rsidP="00022674">
      <w:pPr>
        <w:pStyle w:val="1"/>
      </w:pPr>
      <w:r>
        <w:rPr>
          <w:rFonts w:hint="eastAsia"/>
        </w:rPr>
        <w:t>投稿記事目録</w:t>
      </w:r>
    </w:p>
    <w:p w14:paraId="6282CF05" w14:textId="3A6D029C" w:rsidR="001521FE" w:rsidRDefault="001521FE" w:rsidP="001521FE">
      <w:pPr>
        <w:rPr>
          <w:rFonts w:ascii="ＭＳ 明朝" w:eastAsia="ＭＳ 明朝"/>
          <w:sz w:val="24"/>
        </w:rPr>
      </w:pPr>
    </w:p>
    <w:p w14:paraId="0309FE8E" w14:textId="31D2298F" w:rsidR="00D11277" w:rsidRDefault="00D11277" w:rsidP="00D11277">
      <w:pPr>
        <w:jc w:val="center"/>
        <w:rPr>
          <w:rFonts w:ascii="ＭＳ 明朝" w:eastAsia="ＭＳ 明朝"/>
          <w:sz w:val="24"/>
        </w:rPr>
      </w:pPr>
      <w:r>
        <w:rPr>
          <w:rFonts w:ascii="ＭＳ 明朝" w:eastAsia="ＭＳ 明朝" w:hint="eastAsia"/>
          <w:sz w:val="24"/>
        </w:rPr>
        <w:t>（投稿されたサイトの名称　　●●●●）</w:t>
      </w:r>
    </w:p>
    <w:p w14:paraId="37EADAC1" w14:textId="77777777" w:rsidR="00D11277" w:rsidRDefault="00D11277" w:rsidP="001521FE">
      <w:pPr>
        <w:rPr>
          <w:rFonts w:ascii="ＭＳ 明朝" w:eastAsia="ＭＳ 明朝"/>
          <w:sz w:val="24"/>
        </w:rPr>
      </w:pPr>
    </w:p>
    <w:p w14:paraId="76BFD9CD" w14:textId="27153B86" w:rsidR="00D11277" w:rsidRPr="00661D76" w:rsidRDefault="00D11277" w:rsidP="001521FE">
      <w:pPr>
        <w:rPr>
          <w:rFonts w:ascii="ＭＳ 明朝" w:eastAsia="ＭＳ 明朝"/>
          <w:sz w:val="24"/>
        </w:rPr>
      </w:pPr>
      <w:r>
        <w:rPr>
          <w:rFonts w:ascii="ＭＳ 明朝" w:eastAsia="ＭＳ 明朝" w:hint="eastAsia"/>
          <w:sz w:val="24"/>
        </w:rPr>
        <w:t>投稿１</w:t>
      </w:r>
    </w:p>
    <w:tbl>
      <w:tblPr>
        <w:tblStyle w:val="a9"/>
        <w:tblW w:w="0" w:type="auto"/>
        <w:tblLook w:val="04A0" w:firstRow="1" w:lastRow="0" w:firstColumn="1" w:lastColumn="0" w:noHBand="0" w:noVBand="1"/>
      </w:tblPr>
      <w:tblGrid>
        <w:gridCol w:w="1779"/>
        <w:gridCol w:w="7021"/>
      </w:tblGrid>
      <w:tr w:rsidR="00ED0631" w:rsidRPr="00ED0631" w14:paraId="4D622DDA" w14:textId="77777777" w:rsidTr="00D11277">
        <w:trPr>
          <w:trHeight w:val="382"/>
        </w:trPr>
        <w:tc>
          <w:tcPr>
            <w:tcW w:w="1779" w:type="dxa"/>
            <w:noWrap/>
            <w:hideMark/>
          </w:tcPr>
          <w:p w14:paraId="2A2D0633" w14:textId="07A26383" w:rsidR="00ED0631" w:rsidRPr="00ED0631" w:rsidRDefault="00D11277" w:rsidP="00ED0631">
            <w:pPr>
              <w:rPr>
                <w:rFonts w:ascii="ＭＳ 明朝" w:eastAsia="ＭＳ 明朝"/>
                <w:sz w:val="24"/>
              </w:rPr>
            </w:pPr>
            <w:r>
              <w:rPr>
                <w:rFonts w:ascii="ＭＳ 明朝" w:eastAsia="ＭＳ 明朝" w:hint="eastAsia"/>
                <w:sz w:val="24"/>
              </w:rPr>
              <w:t>アカウント名</w:t>
            </w:r>
          </w:p>
        </w:tc>
        <w:tc>
          <w:tcPr>
            <w:tcW w:w="7021" w:type="dxa"/>
            <w:noWrap/>
            <w:hideMark/>
          </w:tcPr>
          <w:p w14:paraId="1C539404" w14:textId="1C817694" w:rsidR="00ED0631" w:rsidRPr="00ED0631" w:rsidRDefault="00D11277" w:rsidP="00D11277">
            <w:pPr>
              <w:rPr>
                <w:rFonts w:ascii="ＭＳ 明朝" w:eastAsia="ＭＳ 明朝"/>
                <w:sz w:val="24"/>
              </w:rPr>
            </w:pPr>
            <w:r>
              <w:rPr>
                <w:rFonts w:ascii="ＭＳ 明朝" w:eastAsia="ＭＳ 明朝" w:hint="eastAsia"/>
                <w:sz w:val="24"/>
              </w:rPr>
              <w:t>●●●</w:t>
            </w:r>
          </w:p>
        </w:tc>
      </w:tr>
      <w:tr w:rsidR="00D11277" w:rsidRPr="00ED0631" w14:paraId="787EA882" w14:textId="77777777" w:rsidTr="00D11277">
        <w:trPr>
          <w:trHeight w:val="382"/>
        </w:trPr>
        <w:tc>
          <w:tcPr>
            <w:tcW w:w="1779" w:type="dxa"/>
            <w:noWrap/>
          </w:tcPr>
          <w:p w14:paraId="0852441D" w14:textId="4ED21A99" w:rsidR="00D11277" w:rsidRPr="00ED0631" w:rsidRDefault="00D11277" w:rsidP="00ED0631">
            <w:pPr>
              <w:rPr>
                <w:rFonts w:ascii="ＭＳ 明朝" w:eastAsia="ＭＳ 明朝"/>
                <w:sz w:val="24"/>
              </w:rPr>
            </w:pPr>
            <w:r w:rsidRPr="00ED0631">
              <w:rPr>
                <w:rFonts w:ascii="ＭＳ 明朝" w:eastAsia="ＭＳ 明朝" w:hint="eastAsia"/>
                <w:sz w:val="24"/>
              </w:rPr>
              <w:t>閲覧用URL</w:t>
            </w:r>
          </w:p>
        </w:tc>
        <w:tc>
          <w:tcPr>
            <w:tcW w:w="7021" w:type="dxa"/>
            <w:noWrap/>
          </w:tcPr>
          <w:p w14:paraId="570BBDD6" w14:textId="5E8FD70E" w:rsidR="00D11277" w:rsidRPr="00ED0631" w:rsidRDefault="00D11277" w:rsidP="00D11277">
            <w:pPr>
              <w:rPr>
                <w:rFonts w:ascii="ＭＳ 明朝" w:eastAsia="ＭＳ 明朝"/>
                <w:sz w:val="24"/>
              </w:rPr>
            </w:pPr>
            <w:r w:rsidRPr="00D11277">
              <w:rPr>
                <w:rFonts w:ascii="ＭＳ 明朝" w:eastAsia="ＭＳ 明朝" w:hint="eastAsia"/>
                <w:sz w:val="24"/>
              </w:rPr>
              <w:t>https://*************.***/*****-****/</w:t>
            </w:r>
            <w:r>
              <w:rPr>
                <w:rFonts w:ascii="ＭＳ 明朝" w:eastAsia="ＭＳ 明朝" w:hint="eastAsia"/>
                <w:sz w:val="24"/>
              </w:rPr>
              <w:t>*****</w:t>
            </w:r>
          </w:p>
        </w:tc>
      </w:tr>
      <w:tr w:rsidR="00ED0631" w:rsidRPr="00ED0631" w14:paraId="0B8C6E85" w14:textId="77777777" w:rsidTr="00D11277">
        <w:trPr>
          <w:trHeight w:val="390"/>
        </w:trPr>
        <w:tc>
          <w:tcPr>
            <w:tcW w:w="1779" w:type="dxa"/>
            <w:noWrap/>
            <w:hideMark/>
          </w:tcPr>
          <w:p w14:paraId="4A85DA36" w14:textId="77777777" w:rsidR="00ED0631" w:rsidRPr="00ED0631" w:rsidRDefault="00ED0631">
            <w:pPr>
              <w:rPr>
                <w:rFonts w:ascii="ＭＳ 明朝" w:eastAsia="ＭＳ 明朝"/>
                <w:sz w:val="24"/>
              </w:rPr>
            </w:pPr>
            <w:r w:rsidRPr="00ED0631">
              <w:rPr>
                <w:rFonts w:ascii="ＭＳ 明朝" w:eastAsia="ＭＳ 明朝" w:hint="eastAsia"/>
                <w:sz w:val="24"/>
              </w:rPr>
              <w:t>投稿日時</w:t>
            </w:r>
          </w:p>
        </w:tc>
        <w:tc>
          <w:tcPr>
            <w:tcW w:w="7021" w:type="dxa"/>
            <w:noWrap/>
            <w:hideMark/>
          </w:tcPr>
          <w:p w14:paraId="20A23967" w14:textId="77777777" w:rsidR="00ED0631" w:rsidRDefault="00ED0631" w:rsidP="00ED0631">
            <w:pPr>
              <w:rPr>
                <w:rFonts w:ascii="ＭＳ 明朝" w:eastAsia="ＭＳ 明朝"/>
                <w:sz w:val="24"/>
              </w:rPr>
            </w:pPr>
            <w:r>
              <w:rPr>
                <w:rFonts w:ascii="ＭＳ 明朝" w:eastAsia="ＭＳ 明朝"/>
                <w:sz w:val="24"/>
              </w:rPr>
              <w:t>2024/</w:t>
            </w:r>
            <w:r>
              <w:rPr>
                <w:rFonts w:ascii="ＭＳ 明朝" w:eastAsia="ＭＳ 明朝" w:hint="eastAsia"/>
                <w:sz w:val="24"/>
              </w:rPr>
              <w:t>1/1 11:11:11</w:t>
            </w:r>
            <w:r>
              <w:rPr>
                <w:rFonts w:ascii="ＭＳ 明朝" w:eastAsia="ＭＳ 明朝"/>
                <w:sz w:val="24"/>
              </w:rPr>
              <w:t>(JST)</w:t>
            </w:r>
          </w:p>
          <w:p w14:paraId="0C11378A" w14:textId="6669526C" w:rsidR="0072002B" w:rsidRPr="00ED0631" w:rsidRDefault="00ED0631" w:rsidP="00ED0631">
            <w:pPr>
              <w:rPr>
                <w:rFonts w:ascii="ＭＳ 明朝" w:eastAsia="ＭＳ 明朝"/>
                <w:sz w:val="24"/>
              </w:rPr>
            </w:pPr>
            <w:r>
              <w:rPr>
                <w:rFonts w:ascii="ＭＳ 明朝" w:eastAsia="ＭＳ 明朝"/>
                <w:sz w:val="24"/>
              </w:rPr>
              <w:t>2024/1/1 02:11:11(UTC)</w:t>
            </w:r>
          </w:p>
        </w:tc>
      </w:tr>
    </w:tbl>
    <w:p w14:paraId="4F4CCE27" w14:textId="3FF2BC35" w:rsidR="001521FE" w:rsidRDefault="001521FE" w:rsidP="001521FE">
      <w:pPr>
        <w:rPr>
          <w:rFonts w:ascii="ＭＳ 明朝" w:eastAsia="ＭＳ 明朝"/>
          <w:sz w:val="24"/>
        </w:rPr>
      </w:pPr>
    </w:p>
    <w:p w14:paraId="5E2B2507" w14:textId="5CF2AE68" w:rsidR="00D11277" w:rsidRDefault="00D11277" w:rsidP="001521FE">
      <w:pPr>
        <w:rPr>
          <w:rFonts w:ascii="ＭＳ 明朝" w:eastAsia="ＭＳ 明朝"/>
          <w:sz w:val="24"/>
        </w:rPr>
      </w:pPr>
      <w:r>
        <w:rPr>
          <w:rFonts w:ascii="ＭＳ 明朝" w:eastAsia="ＭＳ 明朝" w:hint="eastAsia"/>
          <w:sz w:val="24"/>
        </w:rPr>
        <w:t>投稿２</w:t>
      </w:r>
    </w:p>
    <w:tbl>
      <w:tblPr>
        <w:tblStyle w:val="a9"/>
        <w:tblW w:w="0" w:type="auto"/>
        <w:tblLook w:val="04A0" w:firstRow="1" w:lastRow="0" w:firstColumn="1" w:lastColumn="0" w:noHBand="0" w:noVBand="1"/>
      </w:tblPr>
      <w:tblGrid>
        <w:gridCol w:w="1779"/>
        <w:gridCol w:w="7021"/>
      </w:tblGrid>
      <w:tr w:rsidR="00D11277" w:rsidRPr="00ED0631" w14:paraId="6AC7EAE7" w14:textId="77777777" w:rsidTr="00067508">
        <w:trPr>
          <w:trHeight w:val="382"/>
        </w:trPr>
        <w:tc>
          <w:tcPr>
            <w:tcW w:w="1779" w:type="dxa"/>
            <w:noWrap/>
            <w:hideMark/>
          </w:tcPr>
          <w:p w14:paraId="615C6024" w14:textId="77777777" w:rsidR="00D11277" w:rsidRPr="00ED0631" w:rsidRDefault="00D11277" w:rsidP="00067508">
            <w:pPr>
              <w:rPr>
                <w:rFonts w:ascii="ＭＳ 明朝" w:eastAsia="ＭＳ 明朝"/>
                <w:sz w:val="24"/>
              </w:rPr>
            </w:pPr>
            <w:r>
              <w:rPr>
                <w:rFonts w:ascii="ＭＳ 明朝" w:eastAsia="ＭＳ 明朝" w:hint="eastAsia"/>
                <w:sz w:val="24"/>
              </w:rPr>
              <w:t>アカウント名</w:t>
            </w:r>
          </w:p>
        </w:tc>
        <w:tc>
          <w:tcPr>
            <w:tcW w:w="7021" w:type="dxa"/>
            <w:noWrap/>
            <w:hideMark/>
          </w:tcPr>
          <w:p w14:paraId="2FE12151" w14:textId="77777777" w:rsidR="00D11277" w:rsidRPr="00ED0631" w:rsidRDefault="00D11277" w:rsidP="00067508">
            <w:pPr>
              <w:rPr>
                <w:rFonts w:ascii="ＭＳ 明朝" w:eastAsia="ＭＳ 明朝"/>
                <w:sz w:val="24"/>
              </w:rPr>
            </w:pPr>
            <w:r>
              <w:rPr>
                <w:rFonts w:ascii="ＭＳ 明朝" w:eastAsia="ＭＳ 明朝" w:hint="eastAsia"/>
                <w:sz w:val="24"/>
              </w:rPr>
              <w:t>●●●</w:t>
            </w:r>
          </w:p>
        </w:tc>
      </w:tr>
      <w:tr w:rsidR="00D11277" w:rsidRPr="00ED0631" w14:paraId="798CE53B" w14:textId="77777777" w:rsidTr="00067508">
        <w:trPr>
          <w:trHeight w:val="382"/>
        </w:trPr>
        <w:tc>
          <w:tcPr>
            <w:tcW w:w="1779" w:type="dxa"/>
            <w:noWrap/>
          </w:tcPr>
          <w:p w14:paraId="128B8EE4" w14:textId="77777777" w:rsidR="00D11277" w:rsidRPr="00ED0631" w:rsidRDefault="00D11277" w:rsidP="00067508">
            <w:pPr>
              <w:rPr>
                <w:rFonts w:ascii="ＭＳ 明朝" w:eastAsia="ＭＳ 明朝"/>
                <w:sz w:val="24"/>
              </w:rPr>
            </w:pPr>
            <w:r w:rsidRPr="00ED0631">
              <w:rPr>
                <w:rFonts w:ascii="ＭＳ 明朝" w:eastAsia="ＭＳ 明朝" w:hint="eastAsia"/>
                <w:sz w:val="24"/>
              </w:rPr>
              <w:t>閲覧用URL</w:t>
            </w:r>
          </w:p>
        </w:tc>
        <w:tc>
          <w:tcPr>
            <w:tcW w:w="7021" w:type="dxa"/>
            <w:noWrap/>
          </w:tcPr>
          <w:p w14:paraId="0EF574C2" w14:textId="348B3C7B" w:rsidR="00D11277" w:rsidRPr="00ED0631" w:rsidRDefault="00D11277" w:rsidP="00067508">
            <w:pPr>
              <w:rPr>
                <w:rFonts w:ascii="ＭＳ 明朝" w:eastAsia="ＭＳ 明朝"/>
                <w:sz w:val="24"/>
              </w:rPr>
            </w:pPr>
            <w:r w:rsidRPr="00ED0631">
              <w:rPr>
                <w:rFonts w:ascii="ＭＳ 明朝" w:eastAsia="ＭＳ 明朝" w:hint="eastAsia"/>
                <w:sz w:val="24"/>
              </w:rPr>
              <w:t>https://*************.***/*****-****/</w:t>
            </w:r>
            <w:r>
              <w:rPr>
                <w:rFonts w:ascii="ＭＳ 明朝" w:eastAsia="ＭＳ 明朝"/>
                <w:sz w:val="24"/>
              </w:rPr>
              <w:t>*****</w:t>
            </w:r>
          </w:p>
        </w:tc>
      </w:tr>
      <w:tr w:rsidR="00D11277" w:rsidRPr="00ED0631" w14:paraId="73B1E4B1" w14:textId="77777777" w:rsidTr="00067508">
        <w:trPr>
          <w:trHeight w:val="390"/>
        </w:trPr>
        <w:tc>
          <w:tcPr>
            <w:tcW w:w="1779" w:type="dxa"/>
            <w:noWrap/>
            <w:hideMark/>
          </w:tcPr>
          <w:p w14:paraId="2D42EF76" w14:textId="77777777" w:rsidR="00D11277" w:rsidRPr="00ED0631" w:rsidRDefault="00D11277" w:rsidP="00067508">
            <w:pPr>
              <w:rPr>
                <w:rFonts w:ascii="ＭＳ 明朝" w:eastAsia="ＭＳ 明朝"/>
                <w:sz w:val="24"/>
              </w:rPr>
            </w:pPr>
            <w:r w:rsidRPr="00ED0631">
              <w:rPr>
                <w:rFonts w:ascii="ＭＳ 明朝" w:eastAsia="ＭＳ 明朝" w:hint="eastAsia"/>
                <w:sz w:val="24"/>
              </w:rPr>
              <w:t>投稿日時</w:t>
            </w:r>
          </w:p>
        </w:tc>
        <w:tc>
          <w:tcPr>
            <w:tcW w:w="7021" w:type="dxa"/>
            <w:noWrap/>
            <w:hideMark/>
          </w:tcPr>
          <w:p w14:paraId="7BE95269" w14:textId="6F27F08D" w:rsidR="00D11277" w:rsidRDefault="00D11277" w:rsidP="00067508">
            <w:pPr>
              <w:rPr>
                <w:rFonts w:ascii="ＭＳ 明朝" w:eastAsia="ＭＳ 明朝"/>
                <w:sz w:val="24"/>
              </w:rPr>
            </w:pPr>
            <w:r>
              <w:rPr>
                <w:rFonts w:ascii="ＭＳ 明朝" w:eastAsia="ＭＳ 明朝"/>
                <w:sz w:val="24"/>
              </w:rPr>
              <w:t>2024/</w:t>
            </w:r>
            <w:r>
              <w:rPr>
                <w:rFonts w:ascii="ＭＳ 明朝" w:eastAsia="ＭＳ 明朝" w:hint="eastAsia"/>
                <w:sz w:val="24"/>
              </w:rPr>
              <w:t>1/2 22:22:22</w:t>
            </w:r>
            <w:r>
              <w:rPr>
                <w:rFonts w:ascii="ＭＳ 明朝" w:eastAsia="ＭＳ 明朝"/>
                <w:sz w:val="24"/>
              </w:rPr>
              <w:t>(JST)</w:t>
            </w:r>
          </w:p>
          <w:p w14:paraId="410B9076" w14:textId="2EF95D13" w:rsidR="00D11277" w:rsidRPr="00ED0631" w:rsidRDefault="00D11277" w:rsidP="00067508">
            <w:pPr>
              <w:rPr>
                <w:rFonts w:ascii="ＭＳ 明朝" w:eastAsia="ＭＳ 明朝"/>
                <w:sz w:val="24"/>
              </w:rPr>
            </w:pPr>
            <w:r>
              <w:rPr>
                <w:rFonts w:ascii="ＭＳ 明朝" w:eastAsia="ＭＳ 明朝"/>
                <w:sz w:val="24"/>
              </w:rPr>
              <w:t>2024/1/2 13:22:22(UTC)</w:t>
            </w:r>
          </w:p>
        </w:tc>
      </w:tr>
    </w:tbl>
    <w:p w14:paraId="0A9F54BD" w14:textId="77777777" w:rsidR="00D11277" w:rsidRDefault="00D11277" w:rsidP="00D11277">
      <w:pPr>
        <w:rPr>
          <w:rFonts w:ascii="ＭＳ 明朝" w:eastAsia="ＭＳ 明朝"/>
          <w:sz w:val="24"/>
        </w:rPr>
      </w:pPr>
    </w:p>
    <w:p w14:paraId="63F18487" w14:textId="5178E43A" w:rsidR="00D11277" w:rsidRPr="0000176A" w:rsidRDefault="00314712" w:rsidP="001521FE">
      <w:pPr>
        <w:rPr>
          <w:rFonts w:ascii="ＭＳ 明朝" w:eastAsia="ＭＳ 明朝"/>
          <w:sz w:val="24"/>
        </w:rPr>
      </w:pPr>
      <w:r w:rsidRPr="0000176A">
        <w:rPr>
          <w:rFonts w:ascii="ＭＳ 明朝" w:eastAsia="ＭＳ 明朝" w:hint="eastAsia"/>
          <w:sz w:val="24"/>
        </w:rPr>
        <w:t>【注意事項】</w:t>
      </w:r>
    </w:p>
    <w:p w14:paraId="25D86B33" w14:textId="3DB839EB" w:rsidR="00314712" w:rsidRPr="0000176A" w:rsidRDefault="007D55DC" w:rsidP="001521FE">
      <w:pPr>
        <w:rPr>
          <w:rFonts w:ascii="ＭＳ 明朝" w:eastAsia="ＭＳ 明朝"/>
          <w:sz w:val="24"/>
        </w:rPr>
      </w:pPr>
      <w:r w:rsidRPr="0000176A">
        <w:rPr>
          <w:rFonts w:ascii="ＭＳ 明朝" w:eastAsia="ＭＳ 明朝" w:hint="eastAsia"/>
          <w:sz w:val="24"/>
          <w:szCs w:val="24"/>
        </w:rPr>
        <w:t>・</w:t>
      </w:r>
      <w:r w:rsidR="00314712" w:rsidRPr="0000176A">
        <w:rPr>
          <w:rFonts w:ascii="ＭＳ 明朝" w:eastAsia="ＭＳ 明朝"/>
          <w:sz w:val="24"/>
          <w:szCs w:val="24"/>
        </w:rPr>
        <w:t>URLのハイパーリンクを有効化すると、「_」（アンダーバー）が視認できなくなる等の事務処理上の支障があるため、有効化しないよう注意してください。</w:t>
      </w:r>
    </w:p>
    <w:p w14:paraId="091AEFAA" w14:textId="67EF0308" w:rsidR="00D11277" w:rsidRPr="007D55DC" w:rsidRDefault="007D55DC" w:rsidP="001521FE">
      <w:pPr>
        <w:rPr>
          <w:rFonts w:ascii="ＭＳ 明朝" w:eastAsia="ＭＳ 明朝"/>
          <w:sz w:val="24"/>
        </w:rPr>
      </w:pPr>
      <w:r>
        <w:rPr>
          <w:rFonts w:ascii="ＭＳ 明朝" w:eastAsia="ＭＳ 明朝" w:hint="eastAsia"/>
          <w:sz w:val="24"/>
        </w:rPr>
        <w:t>・サイトの作りや証拠の有無</w:t>
      </w:r>
      <w:r w:rsidR="003F4FCF">
        <w:rPr>
          <w:rFonts w:ascii="ＭＳ 明朝" w:eastAsia="ＭＳ 明朝" w:hint="eastAsia"/>
          <w:sz w:val="24"/>
        </w:rPr>
        <w:t>等</w:t>
      </w:r>
      <w:r>
        <w:rPr>
          <w:rFonts w:ascii="ＭＳ 明朝" w:eastAsia="ＭＳ 明朝" w:hint="eastAsia"/>
          <w:sz w:val="24"/>
        </w:rPr>
        <w:t>により、</w:t>
      </w:r>
      <w:r w:rsidR="003F4FCF">
        <w:rPr>
          <w:rFonts w:ascii="ＭＳ 明朝" w:eastAsia="ＭＳ 明朝" w:hint="eastAsia"/>
          <w:sz w:val="24"/>
        </w:rPr>
        <w:t>侵害情報に当たる</w:t>
      </w:r>
      <w:r>
        <w:rPr>
          <w:rFonts w:ascii="ＭＳ 明朝" w:eastAsia="ＭＳ 明朝" w:hint="eastAsia"/>
          <w:sz w:val="24"/>
        </w:rPr>
        <w:t>投稿を識別特定するために必要な要素は異なります。必要に応じて、表に投稿番号</w:t>
      </w:r>
      <w:r w:rsidR="00ED014B">
        <w:rPr>
          <w:rFonts w:ascii="ＭＳ 明朝" w:eastAsia="ＭＳ 明朝" w:hint="eastAsia"/>
          <w:sz w:val="24"/>
        </w:rPr>
        <w:t>、投稿者ＵＲＬ、</w:t>
      </w:r>
      <w:r>
        <w:rPr>
          <w:rFonts w:ascii="ＭＳ 明朝" w:eastAsia="ＭＳ 明朝" w:hint="eastAsia"/>
          <w:sz w:val="24"/>
        </w:rPr>
        <w:t>投稿内容</w:t>
      </w:r>
      <w:r w:rsidR="00ED014B">
        <w:rPr>
          <w:rFonts w:ascii="ＭＳ 明朝" w:eastAsia="ＭＳ 明朝" w:hint="eastAsia"/>
          <w:sz w:val="24"/>
        </w:rPr>
        <w:t>等</w:t>
      </w:r>
      <w:r>
        <w:rPr>
          <w:rFonts w:ascii="ＭＳ 明朝" w:eastAsia="ＭＳ 明朝" w:hint="eastAsia"/>
          <w:sz w:val="24"/>
        </w:rPr>
        <w:t>の欄を設け、記載を追加してください。また、アカウント名の欄</w:t>
      </w:r>
      <w:r w:rsidR="00ED014B">
        <w:rPr>
          <w:rFonts w:ascii="ＭＳ 明朝" w:eastAsia="ＭＳ 明朝" w:hint="eastAsia"/>
          <w:sz w:val="24"/>
        </w:rPr>
        <w:t>が不要な場合は削除して使用してください。</w:t>
      </w:r>
    </w:p>
    <w:p w14:paraId="58A4FF36" w14:textId="2993B96A" w:rsidR="00D11277" w:rsidRDefault="00D11277">
      <w:pPr>
        <w:widowControl/>
        <w:jc w:val="left"/>
        <w:rPr>
          <w:rFonts w:ascii="ＭＳ 明朝" w:eastAsia="ＭＳ 明朝"/>
          <w:sz w:val="24"/>
        </w:rPr>
      </w:pPr>
      <w:r>
        <w:rPr>
          <w:rFonts w:ascii="ＭＳ 明朝" w:eastAsia="ＭＳ 明朝"/>
          <w:sz w:val="24"/>
        </w:rPr>
        <w:br w:type="page"/>
      </w:r>
    </w:p>
    <w:p w14:paraId="508D981E" w14:textId="77777777" w:rsidR="001521FE" w:rsidRPr="00661D76" w:rsidRDefault="001521FE" w:rsidP="001521FE">
      <w:pPr>
        <w:rPr>
          <w:rFonts w:ascii="ＭＳ 明朝" w:eastAsia="ＭＳ 明朝"/>
          <w:sz w:val="24"/>
        </w:rPr>
      </w:pPr>
      <w:r w:rsidRPr="00661D76">
        <w:rPr>
          <w:rFonts w:ascii="ＭＳ 明朝" w:eastAsia="ＭＳ 明朝" w:hint="eastAsia"/>
          <w:sz w:val="24"/>
        </w:rPr>
        <w:lastRenderedPageBreak/>
        <w:t>（別紙）</w:t>
      </w:r>
    </w:p>
    <w:p w14:paraId="63118A97" w14:textId="581BB832" w:rsidR="001521FE" w:rsidRPr="00661D76" w:rsidRDefault="00752232" w:rsidP="00022674">
      <w:pPr>
        <w:pStyle w:val="1"/>
      </w:pPr>
      <w:r>
        <w:rPr>
          <w:rFonts w:hint="eastAsia"/>
        </w:rPr>
        <w:t>□</w:t>
      </w:r>
      <w:r w:rsidR="00D11277">
        <w:rPr>
          <w:rFonts w:hint="eastAsia"/>
        </w:rPr>
        <w:t>主文目録</w:t>
      </w:r>
    </w:p>
    <w:p w14:paraId="466D69D9" w14:textId="77777777" w:rsidR="00D11277" w:rsidRDefault="00D11277" w:rsidP="00D11277">
      <w:pPr>
        <w:rPr>
          <w:rFonts w:ascii="ＭＳ 明朝" w:eastAsia="ＭＳ 明朝"/>
          <w:sz w:val="24"/>
        </w:rPr>
      </w:pPr>
    </w:p>
    <w:p w14:paraId="7D97798D" w14:textId="446A8B43" w:rsidR="00D11277" w:rsidRPr="00D11277" w:rsidRDefault="00D11277" w:rsidP="00D11277">
      <w:pPr>
        <w:ind w:left="253" w:hangingChars="100" w:hanging="253"/>
        <w:rPr>
          <w:rFonts w:ascii="ＭＳ 明朝" w:eastAsia="ＭＳ 明朝"/>
          <w:sz w:val="24"/>
        </w:rPr>
      </w:pPr>
      <w:r w:rsidRPr="00D11277">
        <w:rPr>
          <w:rFonts w:ascii="ＭＳ 明朝" w:eastAsia="ＭＳ 明朝" w:hint="eastAsia"/>
          <w:sz w:val="24"/>
        </w:rPr>
        <w:t>１　相手方は、申立人に対し、次のイ又はロに掲げる区分に応じ、当該イ又はロに定める事項を書面又は電磁的方法により提供せよ。</w:t>
      </w:r>
    </w:p>
    <w:p w14:paraId="371F1D9E" w14:textId="7C9A7E58" w:rsidR="00D11277" w:rsidRPr="00D11277" w:rsidRDefault="004F642A" w:rsidP="00D11277">
      <w:pPr>
        <w:ind w:leftChars="100" w:left="476" w:hangingChars="100" w:hanging="253"/>
        <w:rPr>
          <w:rFonts w:ascii="ＭＳ 明朝" w:eastAsia="ＭＳ 明朝"/>
          <w:sz w:val="24"/>
        </w:rPr>
      </w:pPr>
      <w:r>
        <w:rPr>
          <w:rFonts w:ascii="ＭＳ 明朝" w:eastAsia="ＭＳ 明朝" w:hint="eastAsia"/>
          <w:sz w:val="24"/>
        </w:rPr>
        <w:t>イ　相手方が、別紙発信者情報目録記載２</w:t>
      </w:r>
      <w:r w:rsidR="00D11277" w:rsidRPr="00D11277">
        <w:rPr>
          <w:rFonts w:ascii="ＭＳ 明朝" w:eastAsia="ＭＳ 明朝" w:hint="eastAsia"/>
          <w:sz w:val="24"/>
        </w:rPr>
        <w:t>の情報のうち相手方が保有するものにより、別紙投稿記事目録記載の情報に係る他の開示関係役務提供者（当該情報の発信者であると認められるものを除く。以下同じ。）の氏名又は名称及び住所（以下「他の開示関係役務提供者の氏名等情報」という。）の特定をすることができる場合　当該他の開示関係役務提供者の氏名等情報</w:t>
      </w:r>
    </w:p>
    <w:p w14:paraId="3FC018EE" w14:textId="7AE5492A" w:rsidR="00D11277" w:rsidRPr="00D11277" w:rsidRDefault="004F642A" w:rsidP="00D11277">
      <w:pPr>
        <w:ind w:leftChars="100" w:left="476" w:hangingChars="100" w:hanging="253"/>
        <w:rPr>
          <w:rFonts w:ascii="ＭＳ 明朝" w:eastAsia="ＭＳ 明朝"/>
          <w:sz w:val="24"/>
        </w:rPr>
      </w:pPr>
      <w:r>
        <w:rPr>
          <w:rFonts w:ascii="ＭＳ 明朝" w:eastAsia="ＭＳ 明朝" w:hint="eastAsia"/>
          <w:sz w:val="24"/>
        </w:rPr>
        <w:t>ロ　相手方が、別紙発信者情報目録記載２</w:t>
      </w:r>
      <w:r w:rsidR="00D11277" w:rsidRPr="00D11277">
        <w:rPr>
          <w:rFonts w:ascii="ＭＳ 明朝" w:eastAsia="ＭＳ 明朝" w:hint="eastAsia"/>
          <w:sz w:val="24"/>
        </w:rPr>
        <w:t>の情報（</w:t>
      </w:r>
      <w:r w:rsidR="007D55DC">
        <w:rPr>
          <w:rFonts w:ascii="ＭＳ 明朝" w:eastAsia="ＭＳ 明朝" w:hint="eastAsia"/>
          <w:sz w:val="24"/>
        </w:rPr>
        <w:t>接続日時（</w:t>
      </w:r>
      <w:r w:rsidR="00D11277" w:rsidRPr="00D11277">
        <w:rPr>
          <w:rFonts w:ascii="ＭＳ 明朝" w:eastAsia="ＭＳ 明朝" w:hint="eastAsia"/>
          <w:sz w:val="24"/>
        </w:rPr>
        <w:t>タイムスタンプ</w:t>
      </w:r>
      <w:r w:rsidR="007D55DC">
        <w:rPr>
          <w:rFonts w:ascii="ＭＳ 明朝" w:eastAsia="ＭＳ 明朝" w:hint="eastAsia"/>
          <w:sz w:val="24"/>
        </w:rPr>
        <w:t>）</w:t>
      </w:r>
      <w:r w:rsidR="00D11277" w:rsidRPr="00D11277">
        <w:rPr>
          <w:rFonts w:ascii="ＭＳ 明朝" w:eastAsia="ＭＳ 明朝" w:hint="eastAsia"/>
          <w:sz w:val="24"/>
        </w:rPr>
        <w:t>を除く。）を保有していない場合又は保有する当該情報により上記イに規定する特定をすることができない場合　その旨</w:t>
      </w:r>
    </w:p>
    <w:p w14:paraId="32FEBEF0" w14:textId="0571E32E" w:rsidR="001521FE" w:rsidRPr="00D11277" w:rsidRDefault="00D11277" w:rsidP="00D11277">
      <w:pPr>
        <w:ind w:left="253" w:hangingChars="100" w:hanging="253"/>
        <w:rPr>
          <w:rFonts w:ascii="ＭＳ 明朝" w:eastAsia="ＭＳ 明朝"/>
          <w:sz w:val="24"/>
        </w:rPr>
      </w:pPr>
      <w:r w:rsidRPr="00D11277">
        <w:rPr>
          <w:rFonts w:ascii="ＭＳ 明朝" w:eastAsia="ＭＳ 明朝" w:hint="eastAsia"/>
          <w:sz w:val="24"/>
        </w:rPr>
        <w:t>２　相手方が、前項の命令により他の開示関係役務提供者の氏名等情報の提供を受けた申立人から、申立人が当該他の開示関係役務提供者に対して別紙投稿記事目録記載の情報について発信者情報開示命令の申立てをした旨の書面又は電磁的方法による通知を受けたときは、相手</w:t>
      </w:r>
      <w:r w:rsidR="004F642A">
        <w:rPr>
          <w:rFonts w:ascii="ＭＳ 明朝" w:eastAsia="ＭＳ 明朝" w:hint="eastAsia"/>
          <w:sz w:val="24"/>
        </w:rPr>
        <w:t>方は、当該他の開示関係役務提供者に対し、別紙発信者情報目録記載２</w:t>
      </w:r>
      <w:r w:rsidRPr="00D11277">
        <w:rPr>
          <w:rFonts w:ascii="ＭＳ 明朝" w:eastAsia="ＭＳ 明朝" w:hint="eastAsia"/>
          <w:sz w:val="24"/>
        </w:rPr>
        <w:t>の情報のうち相手方が保有するものを書面又は電磁的方法により提供せよ。</w:t>
      </w:r>
    </w:p>
    <w:p w14:paraId="71EFCF3B" w14:textId="5FBCE49A" w:rsidR="001521FE" w:rsidRDefault="001521FE" w:rsidP="00BC75EE">
      <w:pPr>
        <w:rPr>
          <w:rFonts w:ascii="ＭＳ 明朝" w:eastAsia="ＭＳ 明朝"/>
          <w:sz w:val="24"/>
        </w:rPr>
      </w:pPr>
    </w:p>
    <w:p w14:paraId="6C9AE1DA" w14:textId="3C9AD73C" w:rsidR="00D11277" w:rsidRDefault="00D11277" w:rsidP="00BC75EE">
      <w:pPr>
        <w:rPr>
          <w:rFonts w:ascii="ＭＳ 明朝" w:eastAsia="ＭＳ 明朝"/>
          <w:sz w:val="24"/>
        </w:rPr>
      </w:pPr>
    </w:p>
    <w:p w14:paraId="337FC658" w14:textId="77777777" w:rsidR="00314712" w:rsidRPr="0000176A" w:rsidRDefault="00314712" w:rsidP="00314712">
      <w:pPr>
        <w:rPr>
          <w:rFonts w:ascii="ＭＳ 明朝" w:eastAsia="ＭＳ 明朝"/>
          <w:sz w:val="24"/>
        </w:rPr>
      </w:pPr>
      <w:r w:rsidRPr="0000176A">
        <w:rPr>
          <w:rFonts w:ascii="ＭＳ 明朝" w:eastAsia="ＭＳ 明朝" w:hint="eastAsia"/>
          <w:sz w:val="24"/>
        </w:rPr>
        <w:t>【注意事項】</w:t>
      </w:r>
    </w:p>
    <w:p w14:paraId="4CA9FF2E" w14:textId="14E025E6" w:rsidR="007D55DC" w:rsidRPr="0000176A" w:rsidRDefault="007D55DC" w:rsidP="0000176A">
      <w:pPr>
        <w:rPr>
          <w:rFonts w:ascii="ＭＳ 明朝" w:eastAsia="ＭＳ 明朝"/>
          <w:sz w:val="24"/>
          <w:szCs w:val="24"/>
        </w:rPr>
      </w:pPr>
      <w:r w:rsidRPr="0000176A">
        <w:rPr>
          <w:rFonts w:ascii="ＭＳ 明朝" w:eastAsia="ＭＳ 明朝" w:hint="eastAsia"/>
          <w:sz w:val="24"/>
          <w:szCs w:val="24"/>
        </w:rPr>
        <w:t>・</w:t>
      </w:r>
      <w:r w:rsidR="00314712" w:rsidRPr="0000176A">
        <w:rPr>
          <w:rFonts w:ascii="ＭＳ 明朝" w:eastAsia="ＭＳ 明朝"/>
          <w:sz w:val="24"/>
          <w:szCs w:val="24"/>
        </w:rPr>
        <w:t>この書式の主文目録に当初記載されている内容は、あくまで記載例です。</w:t>
      </w:r>
      <w:r w:rsidR="00704B50" w:rsidRPr="0000176A">
        <w:rPr>
          <w:rFonts w:ascii="ＭＳ 明朝" w:eastAsia="ＭＳ 明朝"/>
          <w:sz w:val="24"/>
          <w:szCs w:val="24"/>
        </w:rPr>
        <w:t>相手方、サイト及び</w:t>
      </w:r>
      <w:r w:rsidR="00314712" w:rsidRPr="0000176A">
        <w:rPr>
          <w:rFonts w:ascii="ＭＳ 明朝" w:eastAsia="ＭＳ 明朝"/>
          <w:sz w:val="24"/>
          <w:szCs w:val="24"/>
        </w:rPr>
        <w:t>発信者情報目録に応じた的確な記載をしてください。</w:t>
      </w:r>
    </w:p>
    <w:p w14:paraId="47E8F423" w14:textId="53E75D75" w:rsidR="00314712" w:rsidRPr="0000176A" w:rsidRDefault="007D55DC" w:rsidP="0000176A">
      <w:pPr>
        <w:rPr>
          <w:rFonts w:ascii="ＭＳ 明朝" w:eastAsia="ＭＳ 明朝"/>
          <w:sz w:val="24"/>
        </w:rPr>
      </w:pPr>
      <w:r w:rsidRPr="0000176A">
        <w:rPr>
          <w:rFonts w:ascii="ＭＳ 明朝" w:eastAsia="ＭＳ 明朝" w:hint="eastAsia"/>
          <w:sz w:val="24"/>
          <w:szCs w:val="24"/>
        </w:rPr>
        <w:t>・裁判所ウェブサイトに上がっている</w:t>
      </w:r>
      <w:r w:rsidR="00704B50" w:rsidRPr="0000176A">
        <w:rPr>
          <w:rFonts w:ascii="ＭＳ 明朝" w:eastAsia="ＭＳ 明朝"/>
          <w:sz w:val="24"/>
          <w:szCs w:val="24"/>
        </w:rPr>
        <w:t>主文目録記載例集は、あくまでも参考のための記載例であり、相手方及びサイトに応じた記載とは異なる場合があります</w:t>
      </w:r>
      <w:r w:rsidRPr="0000176A">
        <w:rPr>
          <w:rFonts w:ascii="ＭＳ 明朝" w:eastAsia="ＭＳ 明朝" w:hint="eastAsia"/>
          <w:sz w:val="24"/>
          <w:szCs w:val="24"/>
        </w:rPr>
        <w:t>。</w:t>
      </w:r>
      <w:r w:rsidR="00704B50" w:rsidRPr="0000176A">
        <w:rPr>
          <w:rFonts w:ascii="ＭＳ 明朝" w:eastAsia="ＭＳ 明朝"/>
          <w:sz w:val="24"/>
          <w:szCs w:val="24"/>
        </w:rPr>
        <w:t>使用に当たってはご注意ください。</w:t>
      </w:r>
    </w:p>
    <w:p w14:paraId="297EA34E" w14:textId="718E32FC" w:rsidR="004F642A" w:rsidRDefault="004F642A">
      <w:pPr>
        <w:widowControl/>
        <w:jc w:val="left"/>
        <w:rPr>
          <w:rFonts w:ascii="ＭＳ 明朝" w:eastAsia="ＭＳ 明朝"/>
          <w:sz w:val="24"/>
        </w:rPr>
      </w:pPr>
    </w:p>
    <w:sectPr w:rsidR="004F642A" w:rsidSect="00BC75EE">
      <w:headerReference w:type="even" r:id="rId6"/>
      <w:headerReference w:type="default" r:id="rId7"/>
      <w:footerReference w:type="even" r:id="rId8"/>
      <w:footerReference w:type="default" r:id="rId9"/>
      <w:headerReference w:type="first" r:id="rId10"/>
      <w:footerReference w:type="first" r:id="rId11"/>
      <w:pgSz w:w="11906" w:h="16838" w:code="9"/>
      <w:pgMar w:top="1985" w:right="851" w:bottom="1531" w:left="1701" w:header="851" w:footer="992" w:gutter="0"/>
      <w:cols w:space="425"/>
      <w:docGrid w:type="linesAndChars" w:linePitch="403" w:charSpace="260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5F7F78" w14:textId="77777777" w:rsidR="000B4E58" w:rsidRDefault="000B4E58" w:rsidP="00880214">
      <w:r>
        <w:separator/>
      </w:r>
    </w:p>
  </w:endnote>
  <w:endnote w:type="continuationSeparator" w:id="0">
    <w:p w14:paraId="66B019E8" w14:textId="77777777" w:rsidR="000B4E58" w:rsidRDefault="000B4E58" w:rsidP="008802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ゴシック">
    <w:panose1 w:val="020B0400000000000000"/>
    <w:charset w:val="80"/>
    <w:family w:val="modern"/>
    <w:pitch w:val="fixed"/>
    <w:sig w:usb0="E00002F7" w:usb1="2AC7EDF8" w:usb2="00000012" w:usb3="00000000" w:csb0="00020001"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725457" w14:textId="77777777" w:rsidR="00D231FD" w:rsidRDefault="00D231FD">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3486021"/>
      <w:docPartObj>
        <w:docPartGallery w:val="Page Numbers (Bottom of Page)"/>
        <w:docPartUnique/>
      </w:docPartObj>
    </w:sdtPr>
    <w:sdtEndPr/>
    <w:sdtContent>
      <w:p w14:paraId="1F64105C" w14:textId="4A9B4DF9" w:rsidR="008467C4" w:rsidRDefault="008467C4">
        <w:pPr>
          <w:pStyle w:val="a5"/>
          <w:jc w:val="center"/>
        </w:pPr>
        <w:r>
          <w:fldChar w:fldCharType="begin"/>
        </w:r>
        <w:r>
          <w:instrText>PAGE   \* MERGEFORMAT</w:instrText>
        </w:r>
        <w:r>
          <w:fldChar w:fldCharType="separate"/>
        </w:r>
        <w:r w:rsidR="00D231FD" w:rsidRPr="00D231FD">
          <w:rPr>
            <w:noProof/>
            <w:lang w:val="ja-JP"/>
          </w:rPr>
          <w:t>1</w:t>
        </w:r>
        <w:r>
          <w:fldChar w:fldCharType="end"/>
        </w:r>
      </w:p>
    </w:sdtContent>
  </w:sdt>
  <w:p w14:paraId="5CD44E65" w14:textId="77777777" w:rsidR="008467C4" w:rsidRDefault="008467C4">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DF1B56" w14:textId="77777777" w:rsidR="00D231FD" w:rsidRDefault="00D231F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8B90BF" w14:textId="77777777" w:rsidR="000B4E58" w:rsidRDefault="000B4E58" w:rsidP="00880214">
      <w:r>
        <w:separator/>
      </w:r>
    </w:p>
  </w:footnote>
  <w:footnote w:type="continuationSeparator" w:id="0">
    <w:p w14:paraId="35FA4579" w14:textId="77777777" w:rsidR="000B4E58" w:rsidRDefault="000B4E58" w:rsidP="008802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B86DF5" w14:textId="77777777" w:rsidR="00D231FD" w:rsidRDefault="00D231FD">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990EE1" w14:textId="77777777" w:rsidR="00D231FD" w:rsidRDefault="00D231FD">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CE9FCB" w14:textId="77777777" w:rsidR="00D231FD" w:rsidRDefault="00D231F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223"/>
  <w:drawingGridVerticalSpacing w:val="403"/>
  <w:displayHorizontalDrawingGridEvery w:val="0"/>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178F"/>
    <w:rsid w:val="0000176A"/>
    <w:rsid w:val="00022674"/>
    <w:rsid w:val="000B4E58"/>
    <w:rsid w:val="000E0AD3"/>
    <w:rsid w:val="00122BA6"/>
    <w:rsid w:val="001521FE"/>
    <w:rsid w:val="00160683"/>
    <w:rsid w:val="00171D46"/>
    <w:rsid w:val="001A178F"/>
    <w:rsid w:val="002035E1"/>
    <w:rsid w:val="00206DB6"/>
    <w:rsid w:val="00214EA5"/>
    <w:rsid w:val="00235A85"/>
    <w:rsid w:val="002527AD"/>
    <w:rsid w:val="002C0D39"/>
    <w:rsid w:val="002D2C7C"/>
    <w:rsid w:val="002E4454"/>
    <w:rsid w:val="00314712"/>
    <w:rsid w:val="003F4FCF"/>
    <w:rsid w:val="0043507A"/>
    <w:rsid w:val="004604D7"/>
    <w:rsid w:val="004D6956"/>
    <w:rsid w:val="004F642A"/>
    <w:rsid w:val="005807DD"/>
    <w:rsid w:val="005A3F8A"/>
    <w:rsid w:val="00661D76"/>
    <w:rsid w:val="006763A0"/>
    <w:rsid w:val="00677D66"/>
    <w:rsid w:val="006D2C36"/>
    <w:rsid w:val="006E251C"/>
    <w:rsid w:val="00704B50"/>
    <w:rsid w:val="007169F8"/>
    <w:rsid w:val="0072002B"/>
    <w:rsid w:val="007404F0"/>
    <w:rsid w:val="00750C74"/>
    <w:rsid w:val="00752232"/>
    <w:rsid w:val="007B52E2"/>
    <w:rsid w:val="007D55DC"/>
    <w:rsid w:val="008467C4"/>
    <w:rsid w:val="00880214"/>
    <w:rsid w:val="00883630"/>
    <w:rsid w:val="00887432"/>
    <w:rsid w:val="0095078B"/>
    <w:rsid w:val="0098422D"/>
    <w:rsid w:val="00A7774C"/>
    <w:rsid w:val="00AF0290"/>
    <w:rsid w:val="00B70729"/>
    <w:rsid w:val="00BB2855"/>
    <w:rsid w:val="00BC75EE"/>
    <w:rsid w:val="00BD28CE"/>
    <w:rsid w:val="00C941BA"/>
    <w:rsid w:val="00CE569A"/>
    <w:rsid w:val="00CF40A2"/>
    <w:rsid w:val="00D11277"/>
    <w:rsid w:val="00D14E3F"/>
    <w:rsid w:val="00D231FD"/>
    <w:rsid w:val="00D73F75"/>
    <w:rsid w:val="00D93A8A"/>
    <w:rsid w:val="00DA434F"/>
    <w:rsid w:val="00DF77EC"/>
    <w:rsid w:val="00E06E0D"/>
    <w:rsid w:val="00E62B49"/>
    <w:rsid w:val="00E756E5"/>
    <w:rsid w:val="00ED014B"/>
    <w:rsid w:val="00ED0631"/>
    <w:rsid w:val="00EF3C5C"/>
    <w:rsid w:val="00F01A54"/>
    <w:rsid w:val="00F457A7"/>
    <w:rsid w:val="00F51714"/>
    <w:rsid w:val="00FD7713"/>
    <w:rsid w:val="0D0BBBDB"/>
    <w:rsid w:val="196E1883"/>
    <w:rsid w:val="3D44CA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78E873D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77EC"/>
    <w:pPr>
      <w:widowControl w:val="0"/>
      <w:jc w:val="both"/>
    </w:pPr>
  </w:style>
  <w:style w:type="paragraph" w:styleId="1">
    <w:name w:val="heading 1"/>
    <w:basedOn w:val="a"/>
    <w:next w:val="a"/>
    <w:link w:val="10"/>
    <w:uiPriority w:val="9"/>
    <w:qFormat/>
    <w:rsid w:val="00022674"/>
    <w:pPr>
      <w:keepNext/>
      <w:jc w:val="center"/>
      <w:outlineLvl w:val="0"/>
    </w:pPr>
    <w:rPr>
      <w:rFonts w:asciiTheme="majorHAnsi" w:eastAsia="BIZ UDゴシック" w:hAnsiTheme="majorHAnsi" w:cstheme="majorBidi"/>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80214"/>
    <w:pPr>
      <w:tabs>
        <w:tab w:val="center" w:pos="4252"/>
        <w:tab w:val="right" w:pos="8504"/>
      </w:tabs>
      <w:snapToGrid w:val="0"/>
    </w:pPr>
  </w:style>
  <w:style w:type="character" w:customStyle="1" w:styleId="a4">
    <w:name w:val="ヘッダー (文字)"/>
    <w:basedOn w:val="a0"/>
    <w:link w:val="a3"/>
    <w:uiPriority w:val="99"/>
    <w:rsid w:val="00880214"/>
  </w:style>
  <w:style w:type="paragraph" w:styleId="a5">
    <w:name w:val="footer"/>
    <w:basedOn w:val="a"/>
    <w:link w:val="a6"/>
    <w:uiPriority w:val="99"/>
    <w:unhideWhenUsed/>
    <w:rsid w:val="00880214"/>
    <w:pPr>
      <w:tabs>
        <w:tab w:val="center" w:pos="4252"/>
        <w:tab w:val="right" w:pos="8504"/>
      </w:tabs>
      <w:snapToGrid w:val="0"/>
    </w:pPr>
  </w:style>
  <w:style w:type="character" w:customStyle="1" w:styleId="a6">
    <w:name w:val="フッター (文字)"/>
    <w:basedOn w:val="a0"/>
    <w:link w:val="a5"/>
    <w:uiPriority w:val="99"/>
    <w:rsid w:val="00880214"/>
  </w:style>
  <w:style w:type="paragraph" w:styleId="a7">
    <w:name w:val="Balloon Text"/>
    <w:basedOn w:val="a"/>
    <w:link w:val="a8"/>
    <w:uiPriority w:val="99"/>
    <w:semiHidden/>
    <w:unhideWhenUsed/>
    <w:rsid w:val="006763A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6763A0"/>
    <w:rPr>
      <w:rFonts w:asciiTheme="majorHAnsi" w:eastAsiaTheme="majorEastAsia" w:hAnsiTheme="majorHAnsi" w:cstheme="majorBidi"/>
      <w:sz w:val="18"/>
      <w:szCs w:val="18"/>
    </w:rPr>
  </w:style>
  <w:style w:type="table" w:styleId="a9">
    <w:name w:val="Table Grid"/>
    <w:basedOn w:val="a1"/>
    <w:uiPriority w:val="39"/>
    <w:rsid w:val="00C941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Subtle Reference"/>
    <w:basedOn w:val="a0"/>
    <w:uiPriority w:val="31"/>
    <w:qFormat/>
    <w:rsid w:val="00C941BA"/>
    <w:rPr>
      <w:rFonts w:eastAsia="BIZ UDゴシック"/>
      <w:smallCaps/>
      <w:color w:val="5A5A5A" w:themeColor="text1" w:themeTint="A5"/>
      <w:sz w:val="18"/>
    </w:rPr>
  </w:style>
  <w:style w:type="paragraph" w:customStyle="1" w:styleId="11">
    <w:name w:val="スタイル1"/>
    <w:basedOn w:val="a"/>
    <w:link w:val="12"/>
    <w:qFormat/>
    <w:rsid w:val="002035E1"/>
    <w:pPr>
      <w:spacing w:line="140" w:lineRule="exact"/>
    </w:pPr>
    <w:rPr>
      <w:rFonts w:ascii="BIZ UDゴシック" w:eastAsia="BIZ UDゴシック" w:hAnsi="BIZ UDゴシック"/>
      <w:sz w:val="18"/>
    </w:rPr>
  </w:style>
  <w:style w:type="character" w:customStyle="1" w:styleId="12">
    <w:name w:val="スタイル1 (文字)"/>
    <w:basedOn w:val="a0"/>
    <w:link w:val="11"/>
    <w:rsid w:val="002035E1"/>
    <w:rPr>
      <w:rFonts w:ascii="BIZ UDゴシック" w:eastAsia="BIZ UDゴシック" w:hAnsi="BIZ UDゴシック"/>
      <w:sz w:val="18"/>
    </w:rPr>
  </w:style>
  <w:style w:type="paragraph" w:styleId="ab">
    <w:name w:val="footnote text"/>
    <w:basedOn w:val="a"/>
    <w:link w:val="ac"/>
    <w:uiPriority w:val="99"/>
    <w:unhideWhenUsed/>
    <w:rsid w:val="00ED0631"/>
    <w:pPr>
      <w:snapToGrid w:val="0"/>
      <w:jc w:val="left"/>
    </w:pPr>
    <w:rPr>
      <w:rFonts w:ascii="Century" w:eastAsia="ＭＳ 明朝" w:hAnsi="Century" w:cs="Times New Roman"/>
      <w:sz w:val="24"/>
    </w:rPr>
  </w:style>
  <w:style w:type="character" w:customStyle="1" w:styleId="ac">
    <w:name w:val="脚注文字列 (文字)"/>
    <w:basedOn w:val="a0"/>
    <w:link w:val="ab"/>
    <w:uiPriority w:val="99"/>
    <w:rsid w:val="00ED0631"/>
    <w:rPr>
      <w:rFonts w:ascii="Century" w:eastAsia="ＭＳ 明朝" w:hAnsi="Century" w:cs="Times New Roman"/>
      <w:sz w:val="24"/>
    </w:rPr>
  </w:style>
  <w:style w:type="character" w:styleId="ad">
    <w:name w:val="footnote reference"/>
    <w:basedOn w:val="a0"/>
    <w:uiPriority w:val="99"/>
    <w:semiHidden/>
    <w:unhideWhenUsed/>
    <w:rsid w:val="00ED0631"/>
    <w:rPr>
      <w:vertAlign w:val="superscript"/>
    </w:rPr>
  </w:style>
  <w:style w:type="character" w:styleId="ae">
    <w:name w:val="Hyperlink"/>
    <w:basedOn w:val="a0"/>
    <w:uiPriority w:val="99"/>
    <w:unhideWhenUsed/>
    <w:rsid w:val="00ED0631"/>
    <w:rPr>
      <w:color w:val="0563C1"/>
      <w:u w:val="single"/>
    </w:rPr>
  </w:style>
  <w:style w:type="character" w:customStyle="1" w:styleId="10">
    <w:name w:val="見出し 1 (文字)"/>
    <w:basedOn w:val="a0"/>
    <w:link w:val="1"/>
    <w:uiPriority w:val="9"/>
    <w:rsid w:val="00022674"/>
    <w:rPr>
      <w:rFonts w:asciiTheme="majorHAnsi" w:eastAsia="BIZ UDゴシック" w:hAnsiTheme="majorHAnsi" w:cstheme="majorBidi"/>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192906">
      <w:bodyDiv w:val="1"/>
      <w:marLeft w:val="0"/>
      <w:marRight w:val="0"/>
      <w:marTop w:val="0"/>
      <w:marBottom w:val="0"/>
      <w:divBdr>
        <w:top w:val="none" w:sz="0" w:space="0" w:color="auto"/>
        <w:left w:val="none" w:sz="0" w:space="0" w:color="auto"/>
        <w:bottom w:val="none" w:sz="0" w:space="0" w:color="auto"/>
        <w:right w:val="none" w:sz="0" w:space="0" w:color="auto"/>
      </w:divBdr>
    </w:div>
    <w:div w:id="1127430112">
      <w:bodyDiv w:val="1"/>
      <w:marLeft w:val="0"/>
      <w:marRight w:val="0"/>
      <w:marTop w:val="0"/>
      <w:marBottom w:val="0"/>
      <w:divBdr>
        <w:top w:val="none" w:sz="0" w:space="0" w:color="auto"/>
        <w:left w:val="none" w:sz="0" w:space="0" w:color="auto"/>
        <w:bottom w:val="none" w:sz="0" w:space="0" w:color="auto"/>
        <w:right w:val="none" w:sz="0" w:space="0" w:color="auto"/>
      </w:divBdr>
    </w:div>
    <w:div w:id="201052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700</Words>
  <Characters>3992</Characters>
  <Application>Microsoft Office Word</Application>
  <DocSecurity>0</DocSecurity>
  <Lines>33</Lines>
  <Paragraphs>9</Paragraphs>
  <ScaleCrop>false</ScaleCrop>
  <Company/>
  <LinksUpToDate>false</LinksUpToDate>
  <CharactersWithSpaces>4683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2024-10-30T02:21:00Z</dcterms:created>
  <dcterms:modified xsi:type="dcterms:W3CDTF">2024-10-30T02:21:00Z</dcterms:modified>
</cp:coreProperties>
</file>